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5E414A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  <w:lang w:val="en-US"/>
        </w:rPr>
      </w:pPr>
    </w:p>
    <w:p w14:paraId="56043988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en-IN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PRACTICAL NO.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IN"/>
        </w:rPr>
        <w:t>5</w:t>
      </w:r>
    </w:p>
    <w:p w14:paraId="0FAFF8B3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b/>
          <w:bCs/>
          <w:sz w:val="24"/>
          <w:szCs w:val="24"/>
          <w:lang w:val="en-IN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Perform the Linear regression on the given data warehouse data using R/Python.</w:t>
      </w:r>
    </w:p>
    <w:p w14:paraId="39ABA078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/>
          <w:b/>
          <w:bCs/>
          <w:sz w:val="24"/>
          <w:szCs w:val="24"/>
          <w:lang w:val="en-IN"/>
        </w:rPr>
      </w:pPr>
      <w:r>
        <w:rPr>
          <w:rFonts w:hint="default" w:ascii="Times New Roman" w:hAnsi="Times New Roman"/>
          <w:b/>
          <w:bCs/>
          <w:sz w:val="24"/>
          <w:szCs w:val="24"/>
          <w:lang w:val="en-IN"/>
        </w:rPr>
        <w:t>Q.The heights and weights of students in XYZ college is given below:</w:t>
      </w:r>
    </w:p>
    <w:tbl>
      <w:tblPr>
        <w:tblStyle w:val="111"/>
        <w:tblpPr w:leftFromText="180" w:rightFromText="180" w:vertAnchor="text" w:horzAnchor="page" w:tblpX="1717" w:tblpY="15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0"/>
        <w:gridCol w:w="1402"/>
        <w:gridCol w:w="1404"/>
        <w:gridCol w:w="1404"/>
        <w:gridCol w:w="1404"/>
        <w:gridCol w:w="1404"/>
      </w:tblGrid>
      <w:tr w14:paraId="54EF8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</w:trPr>
        <w:tc>
          <w:tcPr>
            <w:tcW w:w="1710" w:type="dxa"/>
          </w:tcPr>
          <w:p w14:paraId="3C6C0599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/>
                <w:b/>
                <w:bCs/>
                <w:sz w:val="24"/>
                <w:szCs w:val="24"/>
                <w:vertAlign w:val="baseline"/>
                <w:lang w:val="en-IN"/>
              </w:rPr>
            </w:pPr>
            <w:r>
              <w:rPr>
                <w:rFonts w:hint="default" w:ascii="Times New Roman" w:hAnsi="Times New Roman"/>
                <w:b/>
                <w:bCs/>
                <w:sz w:val="24"/>
                <w:szCs w:val="24"/>
                <w:lang w:val="en-IN"/>
              </w:rPr>
              <w:t>X(Height)(cm)</w:t>
            </w:r>
          </w:p>
        </w:tc>
        <w:tc>
          <w:tcPr>
            <w:tcW w:w="1402" w:type="dxa"/>
          </w:tcPr>
          <w:p w14:paraId="795C611F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/>
                <w:b/>
                <w:bCs/>
                <w:sz w:val="24"/>
                <w:szCs w:val="24"/>
                <w:vertAlign w:val="baseline"/>
                <w:lang w:val="en-IN"/>
              </w:rPr>
            </w:pPr>
            <w:r>
              <w:rPr>
                <w:rFonts w:hint="default" w:ascii="Times New Roman" w:hAnsi="Times New Roman"/>
                <w:b/>
                <w:bCs/>
                <w:sz w:val="24"/>
                <w:szCs w:val="24"/>
                <w:vertAlign w:val="baseline"/>
                <w:lang w:val="en-IN"/>
              </w:rPr>
              <w:t>152</w:t>
            </w:r>
          </w:p>
        </w:tc>
        <w:tc>
          <w:tcPr>
            <w:tcW w:w="1404" w:type="dxa"/>
          </w:tcPr>
          <w:p w14:paraId="72B539C1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/>
                <w:b/>
                <w:bCs/>
                <w:sz w:val="24"/>
                <w:szCs w:val="24"/>
                <w:vertAlign w:val="baseline"/>
                <w:lang w:val="en-IN"/>
              </w:rPr>
            </w:pPr>
            <w:r>
              <w:rPr>
                <w:rFonts w:hint="default" w:ascii="Times New Roman" w:hAnsi="Times New Roman"/>
                <w:b/>
                <w:bCs/>
                <w:sz w:val="24"/>
                <w:szCs w:val="24"/>
                <w:vertAlign w:val="baseline"/>
                <w:lang w:val="en-IN"/>
              </w:rPr>
              <w:t>156</w:t>
            </w:r>
          </w:p>
        </w:tc>
        <w:tc>
          <w:tcPr>
            <w:tcW w:w="1404" w:type="dxa"/>
          </w:tcPr>
          <w:p w14:paraId="64337490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/>
                <w:b/>
                <w:bCs/>
                <w:sz w:val="24"/>
                <w:szCs w:val="24"/>
                <w:vertAlign w:val="baseline"/>
                <w:lang w:val="en-IN"/>
              </w:rPr>
            </w:pPr>
            <w:r>
              <w:rPr>
                <w:rFonts w:hint="default" w:ascii="Times New Roman" w:hAnsi="Times New Roman"/>
                <w:b/>
                <w:bCs/>
                <w:sz w:val="24"/>
                <w:szCs w:val="24"/>
                <w:vertAlign w:val="baseline"/>
                <w:lang w:val="en-IN"/>
              </w:rPr>
              <w:t>159</w:t>
            </w:r>
          </w:p>
        </w:tc>
        <w:tc>
          <w:tcPr>
            <w:tcW w:w="1404" w:type="dxa"/>
          </w:tcPr>
          <w:p w14:paraId="006FAF93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/>
                <w:b/>
                <w:bCs/>
                <w:sz w:val="24"/>
                <w:szCs w:val="24"/>
                <w:vertAlign w:val="baseline"/>
                <w:lang w:val="en-IN"/>
              </w:rPr>
            </w:pPr>
            <w:r>
              <w:rPr>
                <w:rFonts w:hint="default" w:ascii="Times New Roman" w:hAnsi="Times New Roman"/>
                <w:b/>
                <w:bCs/>
                <w:sz w:val="24"/>
                <w:szCs w:val="24"/>
                <w:vertAlign w:val="baseline"/>
                <w:lang w:val="en-IN"/>
              </w:rPr>
              <w:t>163</w:t>
            </w:r>
          </w:p>
        </w:tc>
        <w:tc>
          <w:tcPr>
            <w:tcW w:w="1404" w:type="dxa"/>
          </w:tcPr>
          <w:p w14:paraId="280B5D71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/>
                <w:b/>
                <w:bCs/>
                <w:sz w:val="24"/>
                <w:szCs w:val="24"/>
                <w:vertAlign w:val="baseline"/>
                <w:lang w:val="en-IN"/>
              </w:rPr>
            </w:pPr>
            <w:r>
              <w:rPr>
                <w:rFonts w:hint="default" w:ascii="Times New Roman" w:hAnsi="Times New Roman"/>
                <w:b/>
                <w:bCs/>
                <w:sz w:val="24"/>
                <w:szCs w:val="24"/>
                <w:vertAlign w:val="baseline"/>
                <w:lang w:val="en-IN"/>
              </w:rPr>
              <w:t>165</w:t>
            </w:r>
          </w:p>
        </w:tc>
      </w:tr>
      <w:tr w14:paraId="51CAC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</w:trPr>
        <w:tc>
          <w:tcPr>
            <w:tcW w:w="1710" w:type="dxa"/>
          </w:tcPr>
          <w:p w14:paraId="18C690A7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/>
                <w:b/>
                <w:bCs/>
                <w:sz w:val="24"/>
                <w:szCs w:val="24"/>
                <w:vertAlign w:val="baseline"/>
                <w:lang w:val="en-IN"/>
              </w:rPr>
            </w:pPr>
            <w:r>
              <w:rPr>
                <w:rFonts w:hint="default" w:ascii="Times New Roman" w:hAnsi="Times New Roman"/>
                <w:b/>
                <w:bCs/>
                <w:sz w:val="24"/>
                <w:szCs w:val="24"/>
                <w:lang w:val="en-IN"/>
              </w:rPr>
              <w:t>Y(Weight)(kg)</w:t>
            </w:r>
          </w:p>
        </w:tc>
        <w:tc>
          <w:tcPr>
            <w:tcW w:w="1402" w:type="dxa"/>
          </w:tcPr>
          <w:p w14:paraId="59B83EF3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/>
                <w:b/>
                <w:bCs/>
                <w:sz w:val="24"/>
                <w:szCs w:val="24"/>
                <w:vertAlign w:val="baseline"/>
                <w:lang w:val="en-IN"/>
              </w:rPr>
            </w:pPr>
            <w:r>
              <w:rPr>
                <w:rFonts w:hint="default" w:ascii="Times New Roman" w:hAnsi="Times New Roman"/>
                <w:b/>
                <w:bCs/>
                <w:sz w:val="24"/>
                <w:szCs w:val="24"/>
                <w:vertAlign w:val="baseline"/>
                <w:lang w:val="en-IN"/>
              </w:rPr>
              <w:t>63</w:t>
            </w:r>
          </w:p>
        </w:tc>
        <w:tc>
          <w:tcPr>
            <w:tcW w:w="1404" w:type="dxa"/>
          </w:tcPr>
          <w:p w14:paraId="097A78CC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/>
                <w:b/>
                <w:bCs/>
                <w:sz w:val="24"/>
                <w:szCs w:val="24"/>
                <w:vertAlign w:val="baseline"/>
                <w:lang w:val="en-IN"/>
              </w:rPr>
            </w:pPr>
            <w:r>
              <w:rPr>
                <w:rFonts w:hint="default" w:ascii="Times New Roman" w:hAnsi="Times New Roman"/>
                <w:b/>
                <w:bCs/>
                <w:sz w:val="24"/>
                <w:szCs w:val="24"/>
                <w:vertAlign w:val="baseline"/>
                <w:lang w:val="en-IN"/>
              </w:rPr>
              <w:t>68</w:t>
            </w:r>
          </w:p>
        </w:tc>
        <w:tc>
          <w:tcPr>
            <w:tcW w:w="1404" w:type="dxa"/>
          </w:tcPr>
          <w:p w14:paraId="2CFA0FAB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/>
                <w:b/>
                <w:bCs/>
                <w:sz w:val="24"/>
                <w:szCs w:val="24"/>
                <w:vertAlign w:val="baseline"/>
                <w:lang w:val="en-IN"/>
              </w:rPr>
            </w:pPr>
            <w:r>
              <w:rPr>
                <w:rFonts w:hint="default" w:ascii="Times New Roman" w:hAnsi="Times New Roman"/>
                <w:b/>
                <w:bCs/>
                <w:sz w:val="24"/>
                <w:szCs w:val="24"/>
                <w:vertAlign w:val="baseline"/>
                <w:lang w:val="en-IN"/>
              </w:rPr>
              <w:t>59</w:t>
            </w:r>
          </w:p>
        </w:tc>
        <w:tc>
          <w:tcPr>
            <w:tcW w:w="1404" w:type="dxa"/>
          </w:tcPr>
          <w:p w14:paraId="3EF8A9AD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/>
                <w:b/>
                <w:bCs/>
                <w:sz w:val="24"/>
                <w:szCs w:val="24"/>
                <w:vertAlign w:val="baseline"/>
                <w:lang w:val="en-IN"/>
              </w:rPr>
            </w:pPr>
            <w:r>
              <w:rPr>
                <w:rFonts w:hint="default" w:ascii="Times New Roman" w:hAnsi="Times New Roman"/>
                <w:b/>
                <w:bCs/>
                <w:sz w:val="24"/>
                <w:szCs w:val="24"/>
                <w:vertAlign w:val="baseline"/>
                <w:lang w:val="en-IN"/>
              </w:rPr>
              <w:t>71</w:t>
            </w:r>
          </w:p>
        </w:tc>
        <w:tc>
          <w:tcPr>
            <w:tcW w:w="1404" w:type="dxa"/>
          </w:tcPr>
          <w:p w14:paraId="36534E2F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/>
                <w:b/>
                <w:bCs/>
                <w:sz w:val="24"/>
                <w:szCs w:val="24"/>
                <w:vertAlign w:val="baseline"/>
                <w:lang w:val="en-IN"/>
              </w:rPr>
            </w:pPr>
            <w:r>
              <w:rPr>
                <w:rFonts w:hint="default" w:ascii="Times New Roman" w:hAnsi="Times New Roman"/>
                <w:b/>
                <w:bCs/>
                <w:sz w:val="24"/>
                <w:szCs w:val="24"/>
                <w:vertAlign w:val="baseline"/>
                <w:lang w:val="en-IN"/>
              </w:rPr>
              <w:t>64</w:t>
            </w:r>
          </w:p>
        </w:tc>
      </w:tr>
    </w:tbl>
    <w:p w14:paraId="4D396B57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/>
          <w:b/>
          <w:bCs/>
          <w:sz w:val="24"/>
          <w:szCs w:val="24"/>
          <w:lang w:val="en-IN"/>
        </w:rPr>
      </w:pPr>
    </w:p>
    <w:p w14:paraId="1DBCC9E8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/>
          <w:b/>
          <w:bCs/>
          <w:sz w:val="24"/>
          <w:szCs w:val="24"/>
          <w:lang w:val="en-IN"/>
        </w:rPr>
      </w:pPr>
      <w:r>
        <w:rPr>
          <w:rFonts w:hint="default" w:ascii="Times New Roman" w:hAnsi="Times New Roman"/>
          <w:b/>
          <w:bCs/>
          <w:sz w:val="24"/>
          <w:szCs w:val="24"/>
          <w:lang w:val="en-IN"/>
        </w:rPr>
        <w:t>1)find weight when height =173</w:t>
      </w:r>
    </w:p>
    <w:p w14:paraId="084C982D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/>
          <w:b/>
          <w:bCs/>
          <w:sz w:val="24"/>
          <w:szCs w:val="24"/>
          <w:lang w:val="en-IN"/>
        </w:rPr>
      </w:pPr>
      <w:r>
        <w:rPr>
          <w:rFonts w:hint="default" w:ascii="Times New Roman" w:hAnsi="Times New Roman"/>
          <w:b/>
          <w:bCs/>
          <w:sz w:val="24"/>
          <w:szCs w:val="24"/>
          <w:lang w:val="en-IN"/>
        </w:rPr>
        <w:t>2)find height when weight =70</w:t>
      </w:r>
    </w:p>
    <w:p w14:paraId="476647CC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/>
          <w:b/>
          <w:bCs/>
          <w:sz w:val="24"/>
          <w:szCs w:val="24"/>
          <w:lang w:val="en-IN"/>
        </w:rPr>
      </w:pPr>
    </w:p>
    <w:p w14:paraId="301176C8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/>
          <w:b/>
          <w:bCs/>
          <w:sz w:val="24"/>
          <w:szCs w:val="24"/>
          <w:lang w:val="en-IN"/>
        </w:rPr>
      </w:pPr>
      <w:r>
        <w:rPr>
          <w:rFonts w:hint="default" w:ascii="Times New Roman" w:hAnsi="Times New Roman"/>
          <w:b/>
          <w:bCs/>
          <w:sz w:val="24"/>
          <w:szCs w:val="24"/>
          <w:lang w:val="en-IN"/>
        </w:rPr>
        <w:t>Code :</w:t>
      </w:r>
    </w:p>
    <w:p w14:paraId="0634B253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&gt; X&lt;-c(152,156,159,163,165)</w:t>
      </w:r>
    </w:p>
    <w:p w14:paraId="440A61A0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&gt; Y&lt;-c(63,68,59,71,64)</w:t>
      </w:r>
    </w:p>
    <w:p w14:paraId="398F8F3E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&gt; X</w:t>
      </w:r>
    </w:p>
    <w:p w14:paraId="708BD20F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[1] 152 156 159 163 165</w:t>
      </w:r>
    </w:p>
    <w:p w14:paraId="4CE51945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&gt; Y</w:t>
      </w:r>
    </w:p>
    <w:p w14:paraId="76FB77AE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[1] 63 68 59 71 64</w:t>
      </w:r>
    </w:p>
    <w:p w14:paraId="0C6D566C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 xml:space="preserve">&gt; </w:t>
      </w:r>
    </w:p>
    <w:p w14:paraId="654B83AD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 xml:space="preserve">&gt; </w:t>
      </w:r>
    </w:p>
    <w:p w14:paraId="3B69B45F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&gt; relationYX&lt;-lm(Y~X)</w:t>
      </w:r>
    </w:p>
    <w:p w14:paraId="1167F4CA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&gt; print(relationYX)</w:t>
      </w:r>
    </w:p>
    <w:p w14:paraId="71C5A6F3">
      <w:pPr>
        <w:rPr>
          <w:rFonts w:hint="default" w:ascii="Times New Roman" w:hAnsi="Times New Roman"/>
          <w:sz w:val="24"/>
          <w:szCs w:val="24"/>
        </w:rPr>
      </w:pPr>
    </w:p>
    <w:p w14:paraId="6F8C4D3B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Call:</w:t>
      </w:r>
    </w:p>
    <w:p w14:paraId="1D59ED9A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lm(formula = Y ~ X)</w:t>
      </w:r>
    </w:p>
    <w:p w14:paraId="6AB3E6C6">
      <w:pPr>
        <w:rPr>
          <w:rFonts w:hint="default" w:ascii="Times New Roman" w:hAnsi="Times New Roman"/>
          <w:sz w:val="24"/>
          <w:szCs w:val="24"/>
        </w:rPr>
      </w:pPr>
    </w:p>
    <w:p w14:paraId="50977E91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Coefficients:</w:t>
      </w:r>
    </w:p>
    <w:p w14:paraId="09CF7978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 xml:space="preserve">(Intercept)            X  </w:t>
      </w:r>
    </w:p>
    <w:p w14:paraId="5A0F06F0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 xml:space="preserve">    31.7545       0.2091  </w:t>
      </w:r>
    </w:p>
    <w:p w14:paraId="53D498F6">
      <w:pPr>
        <w:rPr>
          <w:rFonts w:hint="default" w:ascii="Times New Roman" w:hAnsi="Times New Roman"/>
          <w:sz w:val="24"/>
          <w:szCs w:val="24"/>
        </w:rPr>
      </w:pPr>
    </w:p>
    <w:p w14:paraId="38E15139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 xml:space="preserve">&gt; </w:t>
      </w:r>
    </w:p>
    <w:p w14:paraId="3CAC428B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&gt; relationXY&lt;-lm(X~Y)</w:t>
      </w:r>
    </w:p>
    <w:p w14:paraId="0EA335D4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&gt; print(relationXY)</w:t>
      </w:r>
    </w:p>
    <w:p w14:paraId="71C73395">
      <w:pPr>
        <w:rPr>
          <w:rFonts w:hint="default" w:ascii="Times New Roman" w:hAnsi="Times New Roman"/>
          <w:sz w:val="24"/>
          <w:szCs w:val="24"/>
        </w:rPr>
      </w:pPr>
    </w:p>
    <w:p w14:paraId="739BE283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Call:</w:t>
      </w:r>
    </w:p>
    <w:p w14:paraId="0488ADE4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lm(formula = X ~ Y)</w:t>
      </w:r>
    </w:p>
    <w:p w14:paraId="3E4CEC41">
      <w:pPr>
        <w:rPr>
          <w:rFonts w:hint="default" w:ascii="Times New Roman" w:hAnsi="Times New Roman"/>
          <w:sz w:val="24"/>
          <w:szCs w:val="24"/>
        </w:rPr>
      </w:pPr>
    </w:p>
    <w:p w14:paraId="2C79A6DB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Coefficients:</w:t>
      </w:r>
    </w:p>
    <w:p w14:paraId="3E395744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 xml:space="preserve">(Intercept)            Y  </w:t>
      </w:r>
    </w:p>
    <w:p w14:paraId="6BCE3F29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 xml:space="preserve">   141.6163       0.2674  </w:t>
      </w:r>
    </w:p>
    <w:p w14:paraId="41BF3E3B">
      <w:pPr>
        <w:rPr>
          <w:rFonts w:hint="default" w:ascii="Times New Roman" w:hAnsi="Times New Roman"/>
          <w:sz w:val="24"/>
          <w:szCs w:val="24"/>
        </w:rPr>
      </w:pPr>
    </w:p>
    <w:p w14:paraId="35C1D373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 xml:space="preserve">&gt; </w:t>
      </w:r>
    </w:p>
    <w:p w14:paraId="1AC9742E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&gt; summaryXY=summary(relationXY)</w:t>
      </w:r>
    </w:p>
    <w:p w14:paraId="17F85A3C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&gt; print(summaryXY)</w:t>
      </w:r>
    </w:p>
    <w:p w14:paraId="2E2B930C">
      <w:pPr>
        <w:rPr>
          <w:rFonts w:hint="default" w:ascii="Times New Roman" w:hAnsi="Times New Roman"/>
          <w:sz w:val="24"/>
          <w:szCs w:val="24"/>
        </w:rPr>
      </w:pPr>
    </w:p>
    <w:p w14:paraId="3778101D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Call:</w:t>
      </w:r>
    </w:p>
    <w:p w14:paraId="5AE7340C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lm(formula = X ~ Y)</w:t>
      </w:r>
    </w:p>
    <w:p w14:paraId="1A5F5285">
      <w:pPr>
        <w:rPr>
          <w:rFonts w:hint="default" w:ascii="Times New Roman" w:hAnsi="Times New Roman"/>
          <w:sz w:val="24"/>
          <w:szCs w:val="24"/>
        </w:rPr>
      </w:pPr>
    </w:p>
    <w:p w14:paraId="7ADA2146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Residuals:</w:t>
      </w:r>
    </w:p>
    <w:p w14:paraId="2BCAEE0E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 xml:space="preserve">     1      2      3      4      5 </w:t>
      </w:r>
    </w:p>
    <w:p w14:paraId="27915A2A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 xml:space="preserve">-6.465 -3.802  1.605  2.395  6.267 </w:t>
      </w:r>
    </w:p>
    <w:p w14:paraId="0F275C3D">
      <w:pPr>
        <w:rPr>
          <w:rFonts w:hint="default" w:ascii="Times New Roman" w:hAnsi="Times New Roman"/>
          <w:sz w:val="24"/>
          <w:szCs w:val="24"/>
        </w:rPr>
      </w:pPr>
    </w:p>
    <w:p w14:paraId="2769E6EF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Coefficients:</w:t>
      </w:r>
    </w:p>
    <w:p w14:paraId="1E0FF40E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 xml:space="preserve">            Estimate Std. Error t value Pr(&gt;|t|)  </w:t>
      </w:r>
    </w:p>
    <w:p w14:paraId="607013D6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(Intercept) 141.6163    41.3225   3.427   0.0416 *</w:t>
      </w:r>
    </w:p>
    <w:p w14:paraId="0ABAE4F9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 xml:space="preserve">Y             0.2674     0.6344   0.422   0.7017  </w:t>
      </w:r>
    </w:p>
    <w:p w14:paraId="6BFCACBA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---</w:t>
      </w:r>
    </w:p>
    <w:p w14:paraId="7B28A0AE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Signif. codes:  0 ‘***’ 0.001 ‘**’ 0.01 ‘*’ 0.05 ‘.’ 0.1 ‘ ’ 1</w:t>
      </w:r>
    </w:p>
    <w:p w14:paraId="2D624479">
      <w:pPr>
        <w:rPr>
          <w:rFonts w:hint="default" w:ascii="Times New Roman" w:hAnsi="Times New Roman"/>
          <w:sz w:val="24"/>
          <w:szCs w:val="24"/>
        </w:rPr>
      </w:pPr>
    </w:p>
    <w:p w14:paraId="1BD127F4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Residual standard error: 5.884 on 3 degrees of freedom</w:t>
      </w:r>
    </w:p>
    <w:p w14:paraId="0FF1B23C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 xml:space="preserve">Multiple R-squared:  0.05592,   Adjusted R-squared:  -0.2588 </w:t>
      </w:r>
    </w:p>
    <w:p w14:paraId="141C3C3D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F-statistic: 0.1777 on 1 and 3 DF,  p-value: 0.7017</w:t>
      </w:r>
    </w:p>
    <w:p w14:paraId="521217FE">
      <w:pPr>
        <w:rPr>
          <w:rFonts w:hint="default" w:ascii="Times New Roman" w:hAnsi="Times New Roman"/>
          <w:sz w:val="24"/>
          <w:szCs w:val="24"/>
        </w:rPr>
      </w:pPr>
    </w:p>
    <w:p w14:paraId="7849C26B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 xml:space="preserve">&gt; </w:t>
      </w:r>
    </w:p>
    <w:p w14:paraId="576F4B88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&gt; summaryYX=summary(relationYX)</w:t>
      </w:r>
    </w:p>
    <w:p w14:paraId="638E79A4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&gt; print(summaryYX)</w:t>
      </w:r>
    </w:p>
    <w:p w14:paraId="0F95EAEA">
      <w:pPr>
        <w:rPr>
          <w:rFonts w:hint="default" w:ascii="Times New Roman" w:hAnsi="Times New Roman"/>
          <w:sz w:val="24"/>
          <w:szCs w:val="24"/>
        </w:rPr>
      </w:pPr>
    </w:p>
    <w:p w14:paraId="6AAD32E2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Call:</w:t>
      </w:r>
    </w:p>
    <w:p w14:paraId="07080E16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lm(formula = Y ~ X)</w:t>
      </w:r>
    </w:p>
    <w:p w14:paraId="6588FBC4">
      <w:pPr>
        <w:rPr>
          <w:rFonts w:hint="default" w:ascii="Times New Roman" w:hAnsi="Times New Roman"/>
          <w:sz w:val="24"/>
          <w:szCs w:val="24"/>
        </w:rPr>
      </w:pPr>
    </w:p>
    <w:p w14:paraId="1EB6F256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Residuals:</w:t>
      </w:r>
    </w:p>
    <w:p w14:paraId="4D836D13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 xml:space="preserve">      1       2       3       4       5 </w:t>
      </w:r>
    </w:p>
    <w:p w14:paraId="2203E99F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 xml:space="preserve">-0.5364  3.6273 -6.0000  5.1636 -2.2545 </w:t>
      </w:r>
    </w:p>
    <w:p w14:paraId="489A1AC7">
      <w:pPr>
        <w:rPr>
          <w:rFonts w:hint="default" w:ascii="Times New Roman" w:hAnsi="Times New Roman"/>
          <w:sz w:val="24"/>
          <w:szCs w:val="24"/>
        </w:rPr>
      </w:pPr>
    </w:p>
    <w:p w14:paraId="00748E90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Coefficients:</w:t>
      </w:r>
    </w:p>
    <w:p w14:paraId="53308F07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 xml:space="preserve">            Estimate Std. Error t value Pr(&gt;|t|)</w:t>
      </w:r>
    </w:p>
    <w:p w14:paraId="40359848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(Intercept)  31.7545    78.9010   0.402    0.714</w:t>
      </w:r>
    </w:p>
    <w:p w14:paraId="0A40966B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X             0.2091     0.4960   0.422    0.702</w:t>
      </w:r>
    </w:p>
    <w:p w14:paraId="7D42C5D2">
      <w:pPr>
        <w:rPr>
          <w:rFonts w:hint="default" w:ascii="Times New Roman" w:hAnsi="Times New Roman"/>
          <w:sz w:val="24"/>
          <w:szCs w:val="24"/>
        </w:rPr>
      </w:pPr>
    </w:p>
    <w:p w14:paraId="0CF0A7EE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Residual standard error: 5.202 on 3 degrees of freedom</w:t>
      </w:r>
    </w:p>
    <w:p w14:paraId="09CD95B0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 xml:space="preserve">Multiple R-squared:  0.05592,   Adjusted R-squared:  -0.2588 </w:t>
      </w:r>
    </w:p>
    <w:p w14:paraId="2473440D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F-statistic: 0.1777 on 1 and 3 DF,  p-value: 0.7017</w:t>
      </w:r>
    </w:p>
    <w:p w14:paraId="31ABD438">
      <w:pPr>
        <w:rPr>
          <w:rFonts w:hint="default" w:ascii="Times New Roman" w:hAnsi="Times New Roman"/>
          <w:sz w:val="24"/>
          <w:szCs w:val="24"/>
        </w:rPr>
      </w:pPr>
    </w:p>
    <w:p w14:paraId="268564AB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 xml:space="preserve">&gt; </w:t>
      </w:r>
    </w:p>
    <w:p w14:paraId="7795883C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&gt; a=data.frame(X=173)</w:t>
      </w:r>
    </w:p>
    <w:p w14:paraId="700E4D6D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&gt; result=predict(relationYX,a)</w:t>
      </w:r>
    </w:p>
    <w:p w14:paraId="0F6F31AF">
      <w:pPr>
        <w:rPr>
          <w:rFonts w:hint="default" w:ascii="Times New Roman" w:hAnsi="Times New Roman"/>
          <w:sz w:val="24"/>
          <w:szCs w:val="24"/>
        </w:rPr>
      </w:pPr>
    </w:p>
    <w:p w14:paraId="72F1B727">
      <w:pPr>
        <w:rPr>
          <w:rFonts w:hint="default" w:ascii="Times New Roman" w:hAnsi="Times New Roman"/>
          <w:b/>
          <w:bCs/>
          <w:sz w:val="24"/>
          <w:szCs w:val="24"/>
          <w:lang w:val="en-IN"/>
        </w:rPr>
      </w:pPr>
      <w:r>
        <w:rPr>
          <w:rFonts w:hint="default" w:ascii="Times New Roman" w:hAnsi="Times New Roman"/>
          <w:b/>
          <w:bCs/>
          <w:sz w:val="24"/>
          <w:szCs w:val="24"/>
          <w:lang w:val="en-IN"/>
        </w:rPr>
        <w:t>Output:</w:t>
      </w:r>
    </w:p>
    <w:p w14:paraId="7DB9332A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&gt; print(paste("Weight of the student when Height=173 is ",result," kg"))</w:t>
      </w:r>
    </w:p>
    <w:p w14:paraId="5AC67B2F">
      <w:pPr>
        <w:numPr>
          <w:ilvl w:val="0"/>
          <w:numId w:val="11"/>
        </w:num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"Weight of the student when Height=173 is  67.9272727272727  kg"</w:t>
      </w:r>
    </w:p>
    <w:p w14:paraId="651C1D31">
      <w:pPr>
        <w:numPr>
          <w:ilvl w:val="0"/>
          <w:numId w:val="0"/>
        </w:numPr>
        <w:rPr>
          <w:rFonts w:hint="default" w:ascii="Times New Roman" w:hAnsi="Times New Roman"/>
          <w:sz w:val="24"/>
          <w:szCs w:val="24"/>
        </w:rPr>
      </w:pPr>
    </w:p>
    <w:p w14:paraId="5432D57E">
      <w:pPr>
        <w:numPr>
          <w:ilvl w:val="0"/>
          <w:numId w:val="0"/>
        </w:numPr>
        <w:rPr>
          <w:rFonts w:hint="default" w:ascii="Times New Roman" w:hAnsi="Times New Roman"/>
          <w:sz w:val="24"/>
          <w:szCs w:val="24"/>
        </w:rPr>
      </w:pPr>
    </w:p>
    <w:p w14:paraId="23F83B10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 xml:space="preserve">&gt; </w:t>
      </w:r>
    </w:p>
    <w:p w14:paraId="59AF99E4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&gt; b=data.frame(Y=70)</w:t>
      </w:r>
    </w:p>
    <w:p w14:paraId="77DCF198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&gt; result1=predict(relationXY,b)</w:t>
      </w:r>
    </w:p>
    <w:p w14:paraId="6F9B529E">
      <w:pPr>
        <w:rPr>
          <w:rFonts w:hint="default" w:ascii="Times New Roman" w:hAnsi="Times New Roman"/>
          <w:sz w:val="24"/>
          <w:szCs w:val="24"/>
        </w:rPr>
      </w:pPr>
    </w:p>
    <w:p w14:paraId="33C89A0B">
      <w:pPr>
        <w:rPr>
          <w:rFonts w:hint="default" w:ascii="Times New Roman" w:hAnsi="Times New Roman"/>
          <w:b/>
          <w:bCs/>
          <w:sz w:val="24"/>
          <w:szCs w:val="24"/>
          <w:lang w:val="en-IN"/>
        </w:rPr>
      </w:pPr>
      <w:r>
        <w:rPr>
          <w:rFonts w:hint="default" w:ascii="Times New Roman" w:hAnsi="Times New Roman"/>
          <w:b/>
          <w:bCs/>
          <w:sz w:val="24"/>
          <w:szCs w:val="24"/>
          <w:lang w:val="en-IN"/>
        </w:rPr>
        <w:t>Output:</w:t>
      </w:r>
    </w:p>
    <w:p w14:paraId="002F653D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&gt; print(paste("Height of the student when weight=70 is ",result1," cm"))</w:t>
      </w:r>
    </w:p>
    <w:p w14:paraId="44F14EFD">
      <w:pPr>
        <w:numPr>
          <w:ilvl w:val="0"/>
          <w:numId w:val="12"/>
        </w:num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"Height of the student when weight=70 is  160.337209302326  cm"</w:t>
      </w:r>
    </w:p>
    <w:p w14:paraId="142CBD62">
      <w:pPr>
        <w:numPr>
          <w:numId w:val="0"/>
        </w:numPr>
        <w:rPr>
          <w:rFonts w:hint="default" w:ascii="Times New Roman" w:hAnsi="Times New Roman"/>
          <w:sz w:val="24"/>
          <w:szCs w:val="24"/>
        </w:rPr>
      </w:pPr>
      <w:bookmarkStart w:id="0" w:name="_GoBack"/>
      <w:bookmarkEnd w:id="0"/>
    </w:p>
    <w:p w14:paraId="5C5AFB3F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 xml:space="preserve">&gt; </w:t>
      </w:r>
    </w:p>
    <w:p w14:paraId="79BB765A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&gt; plot(Y,X,col="blue",main="Height and Weight of Students",xlab="Weight",ylab="Height",pch=15,abline(lm(X~Y)))</w:t>
      </w:r>
    </w:p>
    <w:p w14:paraId="13B4CCFA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 xml:space="preserve">&gt; </w:t>
      </w:r>
    </w:p>
    <w:p w14:paraId="3208FDA1">
      <w:pPr>
        <w:rPr>
          <w:rFonts w:hint="default" w:ascii="Times New Roman" w:hAnsi="Times New Roman" w:cs="Times New Roman"/>
          <w:sz w:val="24"/>
          <w:szCs w:val="24"/>
        </w:rPr>
      </w:pPr>
    </w:p>
    <w:p w14:paraId="1E4CE752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Output:</w:t>
      </w:r>
    </w:p>
    <w:p w14:paraId="37E1B816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/>
          <w:lang w:val="en-IN"/>
        </w:rPr>
        <w:t xml:space="preserve">                              </w:t>
      </w:r>
      <w:r>
        <w:drawing>
          <wp:inline distT="0" distB="0" distL="114300" distR="114300">
            <wp:extent cx="4146550" cy="3965575"/>
            <wp:effectExtent l="9525" t="9525" r="19685" b="177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46550" cy="39655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>
      <w:headerReference r:id="rId3" w:type="default"/>
      <w:pgSz w:w="12240" w:h="20103"/>
      <w:pgMar w:top="1100" w:right="1519" w:bottom="1100" w:left="1519" w:header="720" w:footer="720" w:gutter="0"/>
      <w:pgBorders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gBorders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E71382">
    <w:pPr>
      <w:pStyle w:val="40"/>
      <w:jc w:val="right"/>
      <w:rPr>
        <w:rFonts w:hint="default" w:ascii="Times New Roman" w:hAnsi="Times New Roman" w:cs="Times New Roman"/>
        <w:sz w:val="24"/>
        <w:szCs w:val="24"/>
        <w:lang w:val="en-US"/>
      </w:rPr>
    </w:pPr>
    <w:r>
      <w:rPr>
        <w:rFonts w:hint="default" w:ascii="Times New Roman" w:hAnsi="Times New Roman" w:cs="Times New Roman"/>
        <w:sz w:val="24"/>
        <w:szCs w:val="24"/>
        <w:lang w:val="en-US"/>
      </w:rPr>
      <w:t>ROLL NO.60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CAF7C4"/>
    <w:multiLevelType w:val="singleLevel"/>
    <w:tmpl w:val="F7CAF7C4"/>
    <w:lvl w:ilvl="0" w:tentative="0">
      <w:start w:val="1"/>
      <w:numFmt w:val="decimal"/>
      <w:suff w:val="space"/>
      <w:lvlText w:val="[%1]"/>
      <w:lvlJc w:val="left"/>
    </w:lvl>
  </w:abstractNum>
  <w:abstractNum w:abstractNumId="1">
    <w:nsid w:val="FFFFFF7C"/>
    <w:multiLevelType w:val="singleLevel"/>
    <w:tmpl w:val="FFFFFF7C"/>
    <w:lvl w:ilvl="0" w:tentative="0">
      <w:start w:val="1"/>
      <w:numFmt w:val="decimal"/>
      <w:pStyle w:val="82"/>
      <w:lvlText w:val="%1."/>
      <w:lvlJc w:val="left"/>
      <w:pPr>
        <w:tabs>
          <w:tab w:val="left" w:pos="2040"/>
        </w:tabs>
        <w:ind w:left="2040" w:leftChars="800" w:hanging="360" w:hangingChars="200"/>
      </w:pPr>
    </w:lvl>
  </w:abstractNum>
  <w:abstractNum w:abstractNumId="2">
    <w:nsid w:val="FFFFFF7D"/>
    <w:multiLevelType w:val="singleLevel"/>
    <w:tmpl w:val="FFFFFF7D"/>
    <w:lvl w:ilvl="0" w:tentative="0">
      <w:start w:val="1"/>
      <w:numFmt w:val="decimal"/>
      <w:pStyle w:val="81"/>
      <w:lvlText w:val="%1."/>
      <w:lvlJc w:val="left"/>
      <w:pPr>
        <w:tabs>
          <w:tab w:val="left" w:pos="1620"/>
        </w:tabs>
        <w:ind w:left="1620" w:leftChars="600" w:hanging="360" w:hangingChars="200"/>
      </w:pPr>
    </w:lvl>
  </w:abstractNum>
  <w:abstractNum w:abstractNumId="3">
    <w:nsid w:val="FFFFFF7E"/>
    <w:multiLevelType w:val="singleLevel"/>
    <w:tmpl w:val="FFFFFF7E"/>
    <w:lvl w:ilvl="0" w:tentative="0">
      <w:start w:val="1"/>
      <w:numFmt w:val="decimal"/>
      <w:pStyle w:val="80"/>
      <w:lvlText w:val="%1."/>
      <w:lvlJc w:val="left"/>
      <w:pPr>
        <w:tabs>
          <w:tab w:val="left" w:pos="1200"/>
        </w:tabs>
        <w:ind w:left="1200" w:leftChars="400" w:hanging="360" w:hangingChars="200"/>
      </w:pPr>
    </w:lvl>
  </w:abstractNum>
  <w:abstractNum w:abstractNumId="4">
    <w:nsid w:val="FFFFFF7F"/>
    <w:multiLevelType w:val="singleLevel"/>
    <w:tmpl w:val="FFFFFF7F"/>
    <w:lvl w:ilvl="0" w:tentative="0">
      <w:start w:val="1"/>
      <w:numFmt w:val="decimal"/>
      <w:pStyle w:val="79"/>
      <w:lvlText w:val="%1."/>
      <w:lvlJc w:val="left"/>
      <w:pPr>
        <w:tabs>
          <w:tab w:val="left" w:pos="780"/>
        </w:tabs>
        <w:ind w:left="780" w:leftChars="200" w:hanging="360" w:hangingChars="200"/>
      </w:pPr>
    </w:lvl>
  </w:abstractNum>
  <w:abstractNum w:abstractNumId="5">
    <w:nsid w:val="FFFFFF80"/>
    <w:multiLevelType w:val="singleLevel"/>
    <w:tmpl w:val="FFFFFF80"/>
    <w:lvl w:ilvl="0" w:tentative="0">
      <w:start w:val="1"/>
      <w:numFmt w:val="bullet"/>
      <w:pStyle w:val="72"/>
      <w:lvlText w:val=""/>
      <w:lvlJc w:val="left"/>
      <w:pPr>
        <w:tabs>
          <w:tab w:val="left" w:pos="2040"/>
        </w:tabs>
        <w:ind w:left="2040" w:leftChars="800" w:hanging="360" w:hangingChars="200"/>
      </w:pPr>
      <w:rPr>
        <w:rFonts w:hint="default" w:ascii="Wingdings" w:hAnsi="Wingdings"/>
      </w:rPr>
    </w:lvl>
  </w:abstractNum>
  <w:abstractNum w:abstractNumId="6">
    <w:nsid w:val="FFFFFF81"/>
    <w:multiLevelType w:val="singleLevel"/>
    <w:tmpl w:val="FFFFFF81"/>
    <w:lvl w:ilvl="0" w:tentative="0">
      <w:start w:val="1"/>
      <w:numFmt w:val="bullet"/>
      <w:pStyle w:val="71"/>
      <w:lvlText w:val=""/>
      <w:lvlJc w:val="left"/>
      <w:pPr>
        <w:tabs>
          <w:tab w:val="left" w:pos="1620"/>
        </w:tabs>
        <w:ind w:left="1620" w:leftChars="600" w:hanging="360" w:hangingChars="200"/>
      </w:pPr>
      <w:rPr>
        <w:rFonts w:hint="default" w:ascii="Wingdings" w:hAnsi="Wingdings"/>
      </w:rPr>
    </w:lvl>
  </w:abstractNum>
  <w:abstractNum w:abstractNumId="7">
    <w:nsid w:val="FFFFFF82"/>
    <w:multiLevelType w:val="singleLevel"/>
    <w:tmpl w:val="FFFFFF82"/>
    <w:lvl w:ilvl="0" w:tentative="0">
      <w:start w:val="1"/>
      <w:numFmt w:val="bullet"/>
      <w:pStyle w:val="70"/>
      <w:lvlText w:val=""/>
      <w:lvlJc w:val="left"/>
      <w:pPr>
        <w:tabs>
          <w:tab w:val="left" w:pos="1200"/>
        </w:tabs>
        <w:ind w:left="1200" w:leftChars="400" w:hanging="360" w:hangingChars="200"/>
      </w:pPr>
      <w:rPr>
        <w:rFonts w:hint="default" w:ascii="Wingdings" w:hAnsi="Wingdings"/>
      </w:rPr>
    </w:lvl>
  </w:abstractNum>
  <w:abstractNum w:abstractNumId="8">
    <w:nsid w:val="FFFFFF83"/>
    <w:multiLevelType w:val="singleLevel"/>
    <w:tmpl w:val="FFFFFF83"/>
    <w:lvl w:ilvl="0" w:tentative="0">
      <w:start w:val="1"/>
      <w:numFmt w:val="bullet"/>
      <w:pStyle w:val="69"/>
      <w:lvlText w:val=""/>
      <w:lvlJc w:val="left"/>
      <w:pPr>
        <w:tabs>
          <w:tab w:val="left" w:pos="780"/>
        </w:tabs>
        <w:ind w:left="780" w:leftChars="200" w:hanging="360" w:hangingChars="200"/>
      </w:pPr>
      <w:rPr>
        <w:rFonts w:hint="default" w:ascii="Wingdings" w:hAnsi="Wingdings"/>
      </w:rPr>
    </w:lvl>
  </w:abstractNum>
  <w:abstractNum w:abstractNumId="9">
    <w:nsid w:val="FFFFFF88"/>
    <w:multiLevelType w:val="singleLevel"/>
    <w:tmpl w:val="FFFFFF88"/>
    <w:lvl w:ilvl="0" w:tentative="0">
      <w:start w:val="1"/>
      <w:numFmt w:val="decimal"/>
      <w:pStyle w:val="78"/>
      <w:lvlText w:val="%1."/>
      <w:lvlJc w:val="left"/>
      <w:pPr>
        <w:tabs>
          <w:tab w:val="left" w:pos="360"/>
        </w:tabs>
        <w:ind w:left="360" w:hanging="360" w:hangingChars="200"/>
      </w:pPr>
    </w:lvl>
  </w:abstractNum>
  <w:abstractNum w:abstractNumId="10">
    <w:nsid w:val="FFFFFF89"/>
    <w:multiLevelType w:val="singleLevel"/>
    <w:tmpl w:val="FFFFFF89"/>
    <w:lvl w:ilvl="0" w:tentative="0">
      <w:start w:val="1"/>
      <w:numFmt w:val="bullet"/>
      <w:pStyle w:val="68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abstractNum w:abstractNumId="11">
    <w:nsid w:val="46F4D522"/>
    <w:multiLevelType w:val="singleLevel"/>
    <w:tmpl w:val="46F4D522"/>
    <w:lvl w:ilvl="0" w:tentative="0">
      <w:start w:val="1"/>
      <w:numFmt w:val="decimal"/>
      <w:suff w:val="space"/>
      <w:lvlText w:val="[%1]"/>
      <w:lvlJc w:val="left"/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displayBackgroundShape w:val="1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footnoteLayoutLikeWW8/>
    <w:forgetLastTabAlignment/>
    <w:adjustLineHeightInTable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075E10"/>
    <w:rsid w:val="00050A31"/>
    <w:rsid w:val="000716D2"/>
    <w:rsid w:val="00071AAB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49F0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91424"/>
    <w:rsid w:val="00AA2C77"/>
    <w:rsid w:val="00AC3FB9"/>
    <w:rsid w:val="00AC702A"/>
    <w:rsid w:val="00AD226F"/>
    <w:rsid w:val="00B13A52"/>
    <w:rsid w:val="00B24CF4"/>
    <w:rsid w:val="00B2699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76A4"/>
    <w:rsid w:val="00CA2C6C"/>
    <w:rsid w:val="00CC0600"/>
    <w:rsid w:val="00CC78AC"/>
    <w:rsid w:val="00CF7953"/>
    <w:rsid w:val="00D07232"/>
    <w:rsid w:val="00D10245"/>
    <w:rsid w:val="00D21BDD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6233B86"/>
    <w:rsid w:val="082F7D82"/>
    <w:rsid w:val="084A791A"/>
    <w:rsid w:val="09A3305A"/>
    <w:rsid w:val="0A714E10"/>
    <w:rsid w:val="0AEE49C5"/>
    <w:rsid w:val="156E2B63"/>
    <w:rsid w:val="23C3438A"/>
    <w:rsid w:val="29682AB9"/>
    <w:rsid w:val="2C622962"/>
    <w:rsid w:val="317E08EA"/>
    <w:rsid w:val="3CF91A35"/>
    <w:rsid w:val="3D24686C"/>
    <w:rsid w:val="40A43FE1"/>
    <w:rsid w:val="40A5279C"/>
    <w:rsid w:val="41466090"/>
    <w:rsid w:val="42FB311A"/>
    <w:rsid w:val="439C65F2"/>
    <w:rsid w:val="43B822A5"/>
    <w:rsid w:val="4401219E"/>
    <w:rsid w:val="46D03755"/>
    <w:rsid w:val="4CCA55D1"/>
    <w:rsid w:val="526E1F1D"/>
    <w:rsid w:val="563B63C7"/>
    <w:rsid w:val="5C8F0A7C"/>
    <w:rsid w:val="679D467D"/>
    <w:rsid w:val="68083837"/>
    <w:rsid w:val="69AE3A7E"/>
    <w:rsid w:val="6F075E10"/>
    <w:rsid w:val="71E06E2B"/>
    <w:rsid w:val="7DF11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qFormat="1"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qFormat="1"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5"/>
    </w:pPr>
    <w:rPr>
      <w:b/>
      <w:bCs/>
      <w:sz w:val="24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7"/>
    </w:pPr>
    <w:rPr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8"/>
    </w:pPr>
    <w:rPr>
      <w:szCs w:val="21"/>
    </w:rPr>
  </w:style>
  <w:style w:type="character" w:default="1" w:styleId="11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qFormat/>
    <w:uiPriority w:val="0"/>
    <w:rPr>
      <w:sz w:val="16"/>
      <w:szCs w:val="16"/>
    </w:rPr>
  </w:style>
  <w:style w:type="paragraph" w:styleId="14">
    <w:name w:val="Block Text"/>
    <w:basedOn w:val="1"/>
    <w:qFormat/>
    <w:uiPriority w:val="0"/>
    <w:pPr>
      <w:spacing w:after="120"/>
      <w:ind w:left="1440" w:leftChars="700" w:right="1440" w:rightChars="700"/>
    </w:pPr>
  </w:style>
  <w:style w:type="paragraph" w:styleId="15">
    <w:name w:val="Body Text"/>
    <w:basedOn w:val="1"/>
    <w:qFormat/>
    <w:uiPriority w:val="0"/>
    <w:pPr>
      <w:spacing w:after="120"/>
    </w:pPr>
  </w:style>
  <w:style w:type="paragraph" w:styleId="16">
    <w:name w:val="Body Text 2"/>
    <w:basedOn w:val="1"/>
    <w:qFormat/>
    <w:uiPriority w:val="0"/>
    <w:pPr>
      <w:spacing w:after="120" w:line="480" w:lineRule="auto"/>
    </w:pPr>
  </w:style>
  <w:style w:type="paragraph" w:styleId="17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18">
    <w:name w:val="Body Text First Indent"/>
    <w:basedOn w:val="15"/>
    <w:qFormat/>
    <w:uiPriority w:val="0"/>
    <w:pPr>
      <w:ind w:firstLine="420" w:firstLineChars="100"/>
    </w:pPr>
  </w:style>
  <w:style w:type="paragraph" w:styleId="19">
    <w:name w:val="Body Text Indent"/>
    <w:basedOn w:val="1"/>
    <w:qFormat/>
    <w:uiPriority w:val="0"/>
    <w:pPr>
      <w:spacing w:after="120"/>
      <w:ind w:left="420" w:leftChars="200"/>
    </w:pPr>
  </w:style>
  <w:style w:type="paragraph" w:styleId="20">
    <w:name w:val="Body Text First Indent 2"/>
    <w:basedOn w:val="19"/>
    <w:qFormat/>
    <w:uiPriority w:val="0"/>
    <w:pPr>
      <w:ind w:firstLine="420" w:firstLineChars="200"/>
    </w:pPr>
  </w:style>
  <w:style w:type="paragraph" w:styleId="21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22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23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24">
    <w:name w:val="Closing"/>
    <w:basedOn w:val="1"/>
    <w:qFormat/>
    <w:uiPriority w:val="0"/>
    <w:pPr>
      <w:ind w:left="100" w:leftChars="2100"/>
    </w:pPr>
  </w:style>
  <w:style w:type="character" w:styleId="25">
    <w:name w:val="annotation reference"/>
    <w:basedOn w:val="11"/>
    <w:qFormat/>
    <w:uiPriority w:val="0"/>
    <w:rPr>
      <w:sz w:val="21"/>
      <w:szCs w:val="21"/>
    </w:rPr>
  </w:style>
  <w:style w:type="paragraph" w:styleId="26">
    <w:name w:val="annotation text"/>
    <w:basedOn w:val="1"/>
    <w:qFormat/>
    <w:uiPriority w:val="0"/>
    <w:pPr>
      <w:jc w:val="left"/>
    </w:pPr>
  </w:style>
  <w:style w:type="paragraph" w:styleId="27">
    <w:name w:val="annotation subject"/>
    <w:basedOn w:val="26"/>
    <w:next w:val="26"/>
    <w:qFormat/>
    <w:uiPriority w:val="0"/>
    <w:rPr>
      <w:b/>
      <w:bCs/>
    </w:rPr>
  </w:style>
  <w:style w:type="paragraph" w:styleId="28">
    <w:name w:val="Date"/>
    <w:basedOn w:val="1"/>
    <w:next w:val="1"/>
    <w:qFormat/>
    <w:uiPriority w:val="0"/>
    <w:pPr>
      <w:ind w:left="100" w:leftChars="2500"/>
    </w:pPr>
  </w:style>
  <w:style w:type="paragraph" w:styleId="29">
    <w:name w:val="Document Map"/>
    <w:basedOn w:val="1"/>
    <w:qFormat/>
    <w:uiPriority w:val="0"/>
    <w:pPr>
      <w:shd w:val="clear" w:color="auto" w:fill="000080"/>
    </w:pPr>
  </w:style>
  <w:style w:type="paragraph" w:styleId="30">
    <w:name w:val="E-mail Signature"/>
    <w:basedOn w:val="1"/>
    <w:qFormat/>
    <w:uiPriority w:val="0"/>
  </w:style>
  <w:style w:type="character" w:styleId="31">
    <w:name w:val="Emphasis"/>
    <w:basedOn w:val="11"/>
    <w:qFormat/>
    <w:uiPriority w:val="0"/>
    <w:rPr>
      <w:i/>
      <w:iCs/>
    </w:rPr>
  </w:style>
  <w:style w:type="character" w:styleId="32">
    <w:name w:val="endnote reference"/>
    <w:basedOn w:val="11"/>
    <w:qFormat/>
    <w:uiPriority w:val="0"/>
    <w:rPr>
      <w:vertAlign w:val="superscript"/>
    </w:rPr>
  </w:style>
  <w:style w:type="paragraph" w:styleId="33">
    <w:name w:val="endnote text"/>
    <w:basedOn w:val="1"/>
    <w:qFormat/>
    <w:uiPriority w:val="0"/>
    <w:pPr>
      <w:snapToGrid w:val="0"/>
      <w:jc w:val="left"/>
    </w:pPr>
  </w:style>
  <w:style w:type="paragraph" w:styleId="34">
    <w:name w:val="envelope address"/>
    <w:basedOn w:val="1"/>
    <w:qFormat/>
    <w:uiPriority w:val="0"/>
    <w:pPr>
      <w:framePr w:w="7920" w:h="1980" w:hRule="exact" w:hSpace="180" w:wrap="auto" w:vAnchor="margin" w:hAnchor="page" w:xAlign="center" w:yAlign="bottom"/>
      <w:snapToGrid w:val="0"/>
      <w:ind w:left="100" w:leftChars="1400"/>
    </w:pPr>
    <w:rPr>
      <w:rFonts w:ascii="Arial" w:hAnsi="Arial" w:cs="Arial"/>
      <w:sz w:val="24"/>
      <w:szCs w:val="24"/>
    </w:rPr>
  </w:style>
  <w:style w:type="paragraph" w:styleId="35">
    <w:name w:val="envelope return"/>
    <w:basedOn w:val="1"/>
    <w:qFormat/>
    <w:uiPriority w:val="0"/>
    <w:pPr>
      <w:snapToGrid w:val="0"/>
    </w:pPr>
    <w:rPr>
      <w:rFonts w:ascii="Arial" w:hAnsi="Arial" w:cs="Arial"/>
    </w:rPr>
  </w:style>
  <w:style w:type="character" w:styleId="36">
    <w:name w:val="FollowedHyperlink"/>
    <w:basedOn w:val="11"/>
    <w:qFormat/>
    <w:uiPriority w:val="0"/>
    <w:rPr>
      <w:color w:val="800080"/>
      <w:u w:val="single"/>
    </w:rPr>
  </w:style>
  <w:style w:type="paragraph" w:styleId="3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38">
    <w:name w:val="footnote reference"/>
    <w:basedOn w:val="11"/>
    <w:qFormat/>
    <w:uiPriority w:val="0"/>
    <w:rPr>
      <w:vertAlign w:val="superscript"/>
    </w:rPr>
  </w:style>
  <w:style w:type="paragraph" w:styleId="39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4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41">
    <w:name w:val="HTML Acronym"/>
    <w:basedOn w:val="11"/>
    <w:qFormat/>
    <w:uiPriority w:val="0"/>
  </w:style>
  <w:style w:type="paragraph" w:styleId="42">
    <w:name w:val="HTML Address"/>
    <w:basedOn w:val="1"/>
    <w:qFormat/>
    <w:uiPriority w:val="0"/>
    <w:rPr>
      <w:i/>
      <w:iCs/>
    </w:rPr>
  </w:style>
  <w:style w:type="character" w:styleId="43">
    <w:name w:val="HTML Cite"/>
    <w:basedOn w:val="11"/>
    <w:qFormat/>
    <w:uiPriority w:val="0"/>
    <w:rPr>
      <w:i/>
      <w:iCs/>
    </w:rPr>
  </w:style>
  <w:style w:type="character" w:styleId="44">
    <w:name w:val="HTML Code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45">
    <w:name w:val="HTML Definition"/>
    <w:basedOn w:val="11"/>
    <w:qFormat/>
    <w:uiPriority w:val="0"/>
    <w:rPr>
      <w:i/>
      <w:iCs/>
    </w:rPr>
  </w:style>
  <w:style w:type="character" w:styleId="46">
    <w:name w:val="HTML Keyboard"/>
    <w:basedOn w:val="11"/>
    <w:qFormat/>
    <w:uiPriority w:val="0"/>
    <w:rPr>
      <w:rFonts w:ascii="Courier New" w:hAnsi="Courier New" w:cs="Courier New"/>
      <w:sz w:val="20"/>
      <w:szCs w:val="20"/>
    </w:rPr>
  </w:style>
  <w:style w:type="paragraph" w:styleId="47">
    <w:name w:val="HTML Preformatted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SimSun" w:hAnsi="SimSun" w:eastAsia="SimSun" w:cs="SimSun"/>
      <w:kern w:val="0"/>
      <w:sz w:val="24"/>
      <w:szCs w:val="24"/>
      <w:lang w:val="en-US" w:eastAsia="zh-CN" w:bidi="ar"/>
    </w:rPr>
  </w:style>
  <w:style w:type="character" w:styleId="48">
    <w:name w:val="HTML Sample"/>
    <w:basedOn w:val="11"/>
    <w:qFormat/>
    <w:uiPriority w:val="0"/>
    <w:rPr>
      <w:rFonts w:ascii="Courier New" w:hAnsi="Courier New" w:cs="Courier New"/>
    </w:rPr>
  </w:style>
  <w:style w:type="character" w:styleId="49">
    <w:name w:val="HTML Typewriter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50">
    <w:name w:val="HTML Variable"/>
    <w:basedOn w:val="11"/>
    <w:qFormat/>
    <w:uiPriority w:val="0"/>
    <w:rPr>
      <w:i/>
      <w:iCs/>
    </w:rPr>
  </w:style>
  <w:style w:type="character" w:styleId="51">
    <w:name w:val="Hyperlink"/>
    <w:basedOn w:val="11"/>
    <w:qFormat/>
    <w:uiPriority w:val="0"/>
    <w:rPr>
      <w:color w:val="0000FF"/>
      <w:u w:val="single"/>
    </w:rPr>
  </w:style>
  <w:style w:type="paragraph" w:styleId="52">
    <w:name w:val="index 1"/>
    <w:basedOn w:val="1"/>
    <w:next w:val="1"/>
    <w:qFormat/>
    <w:uiPriority w:val="0"/>
  </w:style>
  <w:style w:type="paragraph" w:styleId="53">
    <w:name w:val="index 2"/>
    <w:basedOn w:val="1"/>
    <w:next w:val="1"/>
    <w:qFormat/>
    <w:uiPriority w:val="0"/>
    <w:pPr>
      <w:ind w:left="200" w:leftChars="200"/>
    </w:pPr>
  </w:style>
  <w:style w:type="paragraph" w:styleId="54">
    <w:name w:val="index 3"/>
    <w:basedOn w:val="1"/>
    <w:next w:val="1"/>
    <w:qFormat/>
    <w:uiPriority w:val="0"/>
    <w:pPr>
      <w:ind w:left="400" w:leftChars="400"/>
    </w:pPr>
  </w:style>
  <w:style w:type="paragraph" w:styleId="55">
    <w:name w:val="index 4"/>
    <w:basedOn w:val="1"/>
    <w:next w:val="1"/>
    <w:qFormat/>
    <w:uiPriority w:val="0"/>
    <w:pPr>
      <w:ind w:left="600" w:leftChars="600"/>
    </w:pPr>
  </w:style>
  <w:style w:type="paragraph" w:styleId="56">
    <w:name w:val="index 5"/>
    <w:basedOn w:val="1"/>
    <w:next w:val="1"/>
    <w:qFormat/>
    <w:uiPriority w:val="0"/>
    <w:pPr>
      <w:ind w:left="800" w:leftChars="800"/>
    </w:pPr>
  </w:style>
  <w:style w:type="paragraph" w:styleId="57">
    <w:name w:val="index 6"/>
    <w:basedOn w:val="1"/>
    <w:next w:val="1"/>
    <w:qFormat/>
    <w:uiPriority w:val="0"/>
    <w:pPr>
      <w:ind w:left="1000" w:leftChars="1000"/>
    </w:pPr>
  </w:style>
  <w:style w:type="paragraph" w:styleId="58">
    <w:name w:val="index 7"/>
    <w:basedOn w:val="1"/>
    <w:next w:val="1"/>
    <w:qFormat/>
    <w:uiPriority w:val="0"/>
    <w:pPr>
      <w:ind w:left="1200" w:leftChars="1200"/>
    </w:pPr>
  </w:style>
  <w:style w:type="paragraph" w:styleId="59">
    <w:name w:val="index 8"/>
    <w:basedOn w:val="1"/>
    <w:next w:val="1"/>
    <w:qFormat/>
    <w:uiPriority w:val="0"/>
    <w:pPr>
      <w:ind w:left="1400" w:leftChars="1400"/>
    </w:pPr>
  </w:style>
  <w:style w:type="paragraph" w:styleId="60">
    <w:name w:val="index 9"/>
    <w:basedOn w:val="1"/>
    <w:next w:val="1"/>
    <w:qFormat/>
    <w:uiPriority w:val="0"/>
    <w:pPr>
      <w:ind w:left="1600" w:leftChars="1600"/>
    </w:pPr>
  </w:style>
  <w:style w:type="paragraph" w:styleId="61">
    <w:name w:val="index heading"/>
    <w:basedOn w:val="1"/>
    <w:next w:val="52"/>
    <w:qFormat/>
    <w:uiPriority w:val="0"/>
    <w:rPr>
      <w:rFonts w:ascii="Arial" w:hAnsi="Arial" w:cs="Arial"/>
      <w:b/>
      <w:bCs/>
    </w:rPr>
  </w:style>
  <w:style w:type="character" w:styleId="62">
    <w:name w:val="line number"/>
    <w:basedOn w:val="11"/>
    <w:qFormat/>
    <w:uiPriority w:val="0"/>
  </w:style>
  <w:style w:type="paragraph" w:styleId="63">
    <w:name w:val="List"/>
    <w:basedOn w:val="1"/>
    <w:qFormat/>
    <w:uiPriority w:val="0"/>
    <w:pPr>
      <w:ind w:left="200" w:hanging="200" w:hangingChars="200"/>
    </w:pPr>
  </w:style>
  <w:style w:type="paragraph" w:styleId="64">
    <w:name w:val="List 2"/>
    <w:basedOn w:val="1"/>
    <w:qFormat/>
    <w:uiPriority w:val="0"/>
    <w:pPr>
      <w:ind w:left="100" w:leftChars="200" w:hanging="200" w:hangingChars="200"/>
    </w:pPr>
  </w:style>
  <w:style w:type="paragraph" w:styleId="65">
    <w:name w:val="List 3"/>
    <w:basedOn w:val="1"/>
    <w:qFormat/>
    <w:uiPriority w:val="0"/>
    <w:pPr>
      <w:ind w:left="100" w:leftChars="400" w:hanging="200" w:hangingChars="200"/>
    </w:pPr>
  </w:style>
  <w:style w:type="paragraph" w:styleId="66">
    <w:name w:val="List 4"/>
    <w:basedOn w:val="1"/>
    <w:qFormat/>
    <w:uiPriority w:val="0"/>
    <w:pPr>
      <w:ind w:left="100" w:leftChars="600" w:hanging="200" w:hangingChars="200"/>
    </w:pPr>
  </w:style>
  <w:style w:type="paragraph" w:styleId="67">
    <w:name w:val="List 5"/>
    <w:basedOn w:val="1"/>
    <w:qFormat/>
    <w:uiPriority w:val="0"/>
    <w:pPr>
      <w:ind w:left="100" w:leftChars="800" w:hanging="200" w:hangingChars="200"/>
    </w:pPr>
  </w:style>
  <w:style w:type="paragraph" w:styleId="68">
    <w:name w:val="List Bullet"/>
    <w:basedOn w:val="1"/>
    <w:qFormat/>
    <w:uiPriority w:val="0"/>
    <w:pPr>
      <w:numPr>
        <w:ilvl w:val="0"/>
        <w:numId w:val="1"/>
      </w:numPr>
    </w:pPr>
  </w:style>
  <w:style w:type="paragraph" w:styleId="69">
    <w:name w:val="List Bullet 2"/>
    <w:basedOn w:val="1"/>
    <w:qFormat/>
    <w:uiPriority w:val="0"/>
    <w:pPr>
      <w:numPr>
        <w:ilvl w:val="0"/>
        <w:numId w:val="2"/>
      </w:numPr>
    </w:pPr>
  </w:style>
  <w:style w:type="paragraph" w:styleId="70">
    <w:name w:val="List Bullet 3"/>
    <w:basedOn w:val="1"/>
    <w:qFormat/>
    <w:uiPriority w:val="0"/>
    <w:pPr>
      <w:numPr>
        <w:ilvl w:val="0"/>
        <w:numId w:val="3"/>
      </w:numPr>
    </w:pPr>
  </w:style>
  <w:style w:type="paragraph" w:styleId="71">
    <w:name w:val="List Bullet 4"/>
    <w:basedOn w:val="1"/>
    <w:qFormat/>
    <w:uiPriority w:val="0"/>
    <w:pPr>
      <w:numPr>
        <w:ilvl w:val="0"/>
        <w:numId w:val="4"/>
      </w:numPr>
    </w:pPr>
  </w:style>
  <w:style w:type="paragraph" w:styleId="72">
    <w:name w:val="List Bullet 5"/>
    <w:basedOn w:val="1"/>
    <w:qFormat/>
    <w:uiPriority w:val="0"/>
    <w:pPr>
      <w:numPr>
        <w:ilvl w:val="0"/>
        <w:numId w:val="5"/>
      </w:numPr>
    </w:pPr>
  </w:style>
  <w:style w:type="paragraph" w:styleId="73">
    <w:name w:val="List Continue"/>
    <w:basedOn w:val="1"/>
    <w:qFormat/>
    <w:uiPriority w:val="0"/>
    <w:pPr>
      <w:spacing w:after="120"/>
      <w:ind w:left="420" w:leftChars="200"/>
    </w:pPr>
  </w:style>
  <w:style w:type="paragraph" w:styleId="74">
    <w:name w:val="List Continue 2"/>
    <w:basedOn w:val="1"/>
    <w:qFormat/>
    <w:uiPriority w:val="0"/>
    <w:pPr>
      <w:spacing w:after="120"/>
      <w:ind w:left="840" w:leftChars="400"/>
    </w:pPr>
  </w:style>
  <w:style w:type="paragraph" w:styleId="75">
    <w:name w:val="List Continue 3"/>
    <w:basedOn w:val="1"/>
    <w:qFormat/>
    <w:uiPriority w:val="0"/>
    <w:pPr>
      <w:spacing w:after="120"/>
      <w:ind w:left="1260" w:leftChars="600"/>
    </w:pPr>
  </w:style>
  <w:style w:type="paragraph" w:styleId="76">
    <w:name w:val="List Continue 4"/>
    <w:basedOn w:val="1"/>
    <w:qFormat/>
    <w:uiPriority w:val="0"/>
    <w:pPr>
      <w:spacing w:after="120"/>
      <w:ind w:left="1680" w:leftChars="800"/>
    </w:pPr>
  </w:style>
  <w:style w:type="paragraph" w:styleId="77">
    <w:name w:val="List Continue 5"/>
    <w:basedOn w:val="1"/>
    <w:qFormat/>
    <w:uiPriority w:val="0"/>
    <w:pPr>
      <w:spacing w:after="120"/>
      <w:ind w:left="2100" w:leftChars="1000"/>
    </w:pPr>
  </w:style>
  <w:style w:type="paragraph" w:styleId="78">
    <w:name w:val="List Number"/>
    <w:basedOn w:val="1"/>
    <w:qFormat/>
    <w:uiPriority w:val="0"/>
    <w:pPr>
      <w:numPr>
        <w:ilvl w:val="0"/>
        <w:numId w:val="6"/>
      </w:numPr>
    </w:pPr>
  </w:style>
  <w:style w:type="paragraph" w:styleId="79">
    <w:name w:val="List Number 2"/>
    <w:basedOn w:val="1"/>
    <w:qFormat/>
    <w:uiPriority w:val="0"/>
    <w:pPr>
      <w:numPr>
        <w:ilvl w:val="0"/>
        <w:numId w:val="7"/>
      </w:numPr>
    </w:pPr>
  </w:style>
  <w:style w:type="paragraph" w:styleId="80">
    <w:name w:val="List Number 3"/>
    <w:basedOn w:val="1"/>
    <w:qFormat/>
    <w:uiPriority w:val="0"/>
    <w:pPr>
      <w:numPr>
        <w:ilvl w:val="0"/>
        <w:numId w:val="8"/>
      </w:numPr>
    </w:pPr>
  </w:style>
  <w:style w:type="paragraph" w:styleId="81">
    <w:name w:val="List Number 4"/>
    <w:basedOn w:val="1"/>
    <w:qFormat/>
    <w:uiPriority w:val="0"/>
    <w:pPr>
      <w:numPr>
        <w:ilvl w:val="0"/>
        <w:numId w:val="9"/>
      </w:numPr>
    </w:pPr>
  </w:style>
  <w:style w:type="paragraph" w:styleId="82">
    <w:name w:val="List Number 5"/>
    <w:basedOn w:val="1"/>
    <w:qFormat/>
    <w:uiPriority w:val="0"/>
    <w:pPr>
      <w:numPr>
        <w:ilvl w:val="0"/>
        <w:numId w:val="10"/>
      </w:numPr>
    </w:pPr>
  </w:style>
  <w:style w:type="paragraph" w:styleId="83">
    <w:name w:val="macro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84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 w:cs="Arial"/>
      <w:sz w:val="24"/>
      <w:szCs w:val="24"/>
    </w:rPr>
  </w:style>
  <w:style w:type="paragraph" w:styleId="85">
    <w:name w:val="Normal (Web)"/>
    <w:basedOn w:val="1"/>
    <w:qFormat/>
    <w:uiPriority w:val="0"/>
    <w:rPr>
      <w:sz w:val="24"/>
      <w:szCs w:val="24"/>
    </w:rPr>
  </w:style>
  <w:style w:type="paragraph" w:styleId="86">
    <w:name w:val="Normal Indent"/>
    <w:basedOn w:val="1"/>
    <w:qFormat/>
    <w:uiPriority w:val="0"/>
    <w:pPr>
      <w:ind w:firstLine="420" w:firstLineChars="200"/>
    </w:pPr>
  </w:style>
  <w:style w:type="paragraph" w:styleId="87">
    <w:name w:val="Note Heading"/>
    <w:basedOn w:val="1"/>
    <w:next w:val="1"/>
    <w:qFormat/>
    <w:uiPriority w:val="0"/>
    <w:pPr>
      <w:jc w:val="center"/>
    </w:pPr>
  </w:style>
  <w:style w:type="character" w:styleId="88">
    <w:name w:val="page number"/>
    <w:basedOn w:val="11"/>
    <w:qFormat/>
    <w:uiPriority w:val="0"/>
  </w:style>
  <w:style w:type="paragraph" w:styleId="89">
    <w:name w:val="Plain Text"/>
    <w:basedOn w:val="1"/>
    <w:qFormat/>
    <w:uiPriority w:val="0"/>
    <w:rPr>
      <w:rFonts w:ascii="SimSun" w:hAnsi="Courier New" w:cs="Courier New"/>
      <w:szCs w:val="21"/>
    </w:rPr>
  </w:style>
  <w:style w:type="paragraph" w:styleId="90">
    <w:name w:val="Salutation"/>
    <w:basedOn w:val="1"/>
    <w:next w:val="1"/>
    <w:qFormat/>
    <w:uiPriority w:val="0"/>
  </w:style>
  <w:style w:type="paragraph" w:styleId="91">
    <w:name w:val="Signature"/>
    <w:basedOn w:val="1"/>
    <w:qFormat/>
    <w:uiPriority w:val="0"/>
    <w:pPr>
      <w:ind w:left="100" w:leftChars="2100"/>
    </w:pPr>
  </w:style>
  <w:style w:type="character" w:styleId="92">
    <w:name w:val="Strong"/>
    <w:basedOn w:val="11"/>
    <w:qFormat/>
    <w:uiPriority w:val="0"/>
    <w:rPr>
      <w:b/>
      <w:bCs/>
    </w:rPr>
  </w:style>
  <w:style w:type="paragraph" w:styleId="93">
    <w:name w:val="Subtitle"/>
    <w:basedOn w:val="1"/>
    <w:qFormat/>
    <w:uiPriority w:val="0"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table" w:styleId="94">
    <w:name w:val="Table 3D effects 1"/>
    <w:basedOn w:val="12"/>
    <w:qFormat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left w:val="single" w:color="80808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bottom w:val="single" w:color="FFFFFF" w:sz="6" w:space="0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left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bottom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95">
    <w:name w:val="Table 3D effects 2"/>
    <w:basedOn w:val="12"/>
    <w:qFormat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6">
    <w:name w:val="Table 3D effects 3"/>
    <w:basedOn w:val="12"/>
    <w:qFormat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7">
    <w:name w:val="Table Classic 1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6" w:space="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8">
    <w:name w:val="Table Classic 2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99">
    <w:name w:val="Table Classic 3"/>
    <w:basedOn w:val="12"/>
    <w:qFormat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100">
    <w:name w:val="Table Classic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left w:val="single" w:color="000000" w:sz="6" w:space="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01">
    <w:name w:val="Table Colorful 1"/>
    <w:basedOn w:val="12"/>
    <w:qFormat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102">
    <w:name w:val="Table Colorful 2"/>
    <w:basedOn w:val="12"/>
    <w:qFormat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12" w:space="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103">
    <w:name w:val="Table Colorful 3"/>
    <w:basedOn w:val="12"/>
    <w:qFormat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left w:val="single" w:color="000000" w:sz="6" w:space="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bottom w:val="single" w:color="000000" w:sz="36" w:space="0"/>
          <w:right w:val="single" w:color="000000" w:sz="6" w:space="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04">
    <w:name w:val="Table Columns 1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left w:val="double" w:color="000000" w:sz="6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5">
    <w:name w:val="Table Columns 2"/>
    <w:basedOn w:val="12"/>
    <w:qFormat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6">
    <w:name w:val="Table Columns 3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7">
    <w:name w:val="Table Columns 4"/>
    <w:basedOn w:val="12"/>
    <w:qFormat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08">
    <w:name w:val="Table Columns 5"/>
    <w:basedOn w:val="12"/>
    <w:qFormat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left w:val="single" w:color="808080" w:sz="6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09">
    <w:name w:val="Table Contemporary"/>
    <w:basedOn w:val="12"/>
    <w:qFormat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110">
    <w:name w:val="Table Elegant"/>
    <w:basedOn w:val="12"/>
    <w:qFormat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1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2">
    <w:name w:val="Table Grid 1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3">
    <w:name w:val="Table Grid 2"/>
    <w:basedOn w:val="12"/>
    <w:qFormat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4">
    <w:name w:val="Table Grid 3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left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5">
    <w:name w:val="Table Grid 4"/>
    <w:basedOn w:val="12"/>
    <w:qFormat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left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6">
    <w:name w:val="Table Grid 5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7">
    <w:name w:val="Table Grid 6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8">
    <w:name w:val="Table Grid 7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9">
    <w:name w:val="Table Grid 8"/>
    <w:basedOn w:val="12"/>
    <w:qFormat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20">
    <w:name w:val="Table List 1"/>
    <w:basedOn w:val="12"/>
    <w:qFormat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left w:val="single" w:color="000000" w:sz="6" w:space="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1">
    <w:name w:val="Table List 2"/>
    <w:basedOn w:val="12"/>
    <w:qFormat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2">
    <w:name w:val="Table List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23">
    <w:name w:val="Table List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left w:val="single" w:color="000000" w:sz="12" w:space="0"/>
          <w:tl2br w:val="nil"/>
          <w:tr2bl w:val="nil"/>
        </w:tcBorders>
        <w:shd w:val="solid" w:color="808080" w:fill="FFFFFF"/>
      </w:tcPr>
    </w:tblStylePr>
  </w:style>
  <w:style w:type="table" w:styleId="124">
    <w:name w:val="Table List 5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5">
    <w:name w:val="Table List 6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6">
    <w:name w:val="Table List 7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left w:val="single" w:color="008000" w:sz="12" w:space="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127">
    <w:name w:val="Table List 8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left w:val="single" w:color="000000" w:sz="6" w:space="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color="auto" w:sz="6" w:space="0"/>
          <w:tr2bl w:val="nil"/>
        </w:tcBorders>
      </w:tcPr>
    </w:tblStylePr>
  </w:style>
  <w:style w:type="paragraph" w:styleId="128">
    <w:name w:val="table of authorities"/>
    <w:basedOn w:val="1"/>
    <w:next w:val="1"/>
    <w:qFormat/>
    <w:uiPriority w:val="0"/>
    <w:pPr>
      <w:ind w:left="420" w:leftChars="200"/>
    </w:pPr>
  </w:style>
  <w:style w:type="paragraph" w:styleId="129">
    <w:name w:val="table of figures"/>
    <w:basedOn w:val="1"/>
    <w:next w:val="1"/>
    <w:qFormat/>
    <w:uiPriority w:val="0"/>
    <w:pPr>
      <w:ind w:leftChars="200" w:hanging="200" w:hangingChars="200"/>
    </w:pPr>
  </w:style>
  <w:style w:type="table" w:styleId="130">
    <w:name w:val="Table Professional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1">
    <w:name w:val="Table Simple 1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left w:val="single" w:color="00800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tl2br w:val="nil"/>
          <w:tr2bl w:val="nil"/>
        </w:tcBorders>
      </w:tcPr>
    </w:tblStylePr>
  </w:style>
  <w:style w:type="table" w:styleId="132">
    <w:name w:val="Table Simple 2"/>
    <w:basedOn w:val="12"/>
    <w:qFormat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bottom w:val="single" w:color="000000" w:sz="6" w:space="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bottom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133">
    <w:name w:val="Table Simple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4">
    <w:name w:val="Table Subtle 1"/>
    <w:basedOn w:val="12"/>
    <w:qFormat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left w:val="single" w:color="000000" w:sz="6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35">
    <w:name w:val="Table Subtle 2"/>
    <w:basedOn w:val="12"/>
    <w:qFormat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bottom w:val="single" w:color="000000" w:sz="12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36">
    <w:name w:val="Table Theme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37">
    <w:name w:val="Table Web 1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8">
    <w:name w:val="Table Web 2"/>
    <w:basedOn w:val="12"/>
    <w:qFormat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9">
    <w:name w:val="Table Web 3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paragraph" w:styleId="140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141">
    <w:name w:val="toa heading"/>
    <w:basedOn w:val="1"/>
    <w:next w:val="1"/>
    <w:qFormat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142">
    <w:name w:val="toc 1"/>
    <w:basedOn w:val="1"/>
    <w:next w:val="1"/>
    <w:qFormat/>
    <w:uiPriority w:val="0"/>
  </w:style>
  <w:style w:type="paragraph" w:styleId="143">
    <w:name w:val="toc 2"/>
    <w:basedOn w:val="1"/>
    <w:next w:val="1"/>
    <w:qFormat/>
    <w:uiPriority w:val="0"/>
    <w:pPr>
      <w:ind w:left="420" w:leftChars="200"/>
    </w:pPr>
  </w:style>
  <w:style w:type="paragraph" w:styleId="144">
    <w:name w:val="toc 3"/>
    <w:basedOn w:val="1"/>
    <w:next w:val="1"/>
    <w:qFormat/>
    <w:uiPriority w:val="0"/>
    <w:pPr>
      <w:ind w:left="840" w:leftChars="400"/>
    </w:pPr>
  </w:style>
  <w:style w:type="paragraph" w:styleId="145">
    <w:name w:val="toc 4"/>
    <w:basedOn w:val="1"/>
    <w:next w:val="1"/>
    <w:qFormat/>
    <w:uiPriority w:val="0"/>
    <w:pPr>
      <w:ind w:left="1260" w:leftChars="600"/>
    </w:pPr>
  </w:style>
  <w:style w:type="paragraph" w:styleId="146">
    <w:name w:val="toc 5"/>
    <w:basedOn w:val="1"/>
    <w:next w:val="1"/>
    <w:qFormat/>
    <w:uiPriority w:val="0"/>
    <w:pPr>
      <w:ind w:left="1680" w:leftChars="800"/>
    </w:pPr>
  </w:style>
  <w:style w:type="paragraph" w:styleId="147">
    <w:name w:val="toc 6"/>
    <w:basedOn w:val="1"/>
    <w:next w:val="1"/>
    <w:qFormat/>
    <w:uiPriority w:val="0"/>
    <w:pPr>
      <w:ind w:left="2100" w:leftChars="1000"/>
    </w:pPr>
  </w:style>
  <w:style w:type="paragraph" w:styleId="148">
    <w:name w:val="toc 7"/>
    <w:basedOn w:val="1"/>
    <w:next w:val="1"/>
    <w:qFormat/>
    <w:uiPriority w:val="0"/>
    <w:pPr>
      <w:ind w:left="2520" w:leftChars="1200"/>
    </w:pPr>
  </w:style>
  <w:style w:type="paragraph" w:styleId="149">
    <w:name w:val="toc 8"/>
    <w:basedOn w:val="1"/>
    <w:next w:val="1"/>
    <w:qFormat/>
    <w:uiPriority w:val="0"/>
    <w:pPr>
      <w:ind w:left="2940" w:leftChars="1400"/>
    </w:pPr>
  </w:style>
  <w:style w:type="paragraph" w:styleId="150">
    <w:name w:val="toc 9"/>
    <w:basedOn w:val="1"/>
    <w:next w:val="1"/>
    <w:qFormat/>
    <w:uiPriority w:val="0"/>
    <w:pPr>
      <w:ind w:left="3360" w:leftChars="1600"/>
    </w:pPr>
  </w:style>
  <w:style w:type="table" w:styleId="151">
    <w:name w:val="Light Shading"/>
    <w:basedOn w:val="12"/>
    <w:qFormat/>
    <w:uiPriority w:val="60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152">
    <w:name w:val="Light Shading Accent 1"/>
    <w:basedOn w:val="12"/>
    <w:qFormat/>
    <w:uiPriority w:val="60"/>
    <w:rPr>
      <w:color w:val="365F91"/>
    </w:rPr>
    <w:tblPr>
      <w:tblBorders>
        <w:top w:val="single" w:color="4F81BD" w:sz="8" w:space="0"/>
        <w:bottom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single" w:color="4F81BD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single" w:color="4F81BD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153">
    <w:name w:val="Light Shading Accent 2"/>
    <w:basedOn w:val="12"/>
    <w:qFormat/>
    <w:uiPriority w:val="60"/>
    <w:rPr>
      <w:color w:val="943634"/>
    </w:rPr>
    <w:tblPr>
      <w:tblBorders>
        <w:top w:val="single" w:color="C0504D" w:sz="8" w:space="0"/>
        <w:bottom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154">
    <w:name w:val="Light Shading Accent 3"/>
    <w:basedOn w:val="12"/>
    <w:qFormat/>
    <w:uiPriority w:val="60"/>
    <w:rPr>
      <w:color w:val="76923C"/>
    </w:rPr>
    <w:tblPr>
      <w:tblBorders>
        <w:top w:val="single" w:color="9BBB59" w:sz="8" w:space="0"/>
        <w:bottom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single" w:color="9BBB59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single" w:color="9BBB59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155">
    <w:name w:val="Light Shading Accent 4"/>
    <w:basedOn w:val="12"/>
    <w:qFormat/>
    <w:uiPriority w:val="60"/>
    <w:rPr>
      <w:color w:val="5F497A"/>
    </w:rPr>
    <w:tblPr>
      <w:tblBorders>
        <w:top w:val="single" w:color="8064A2" w:sz="8" w:space="0"/>
        <w:bottom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single" w:color="8064A2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single" w:color="8064A2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156">
    <w:name w:val="Light Shading Accent 5"/>
    <w:basedOn w:val="12"/>
    <w:qFormat/>
    <w:uiPriority w:val="60"/>
    <w:rPr>
      <w:color w:val="31849B"/>
    </w:rPr>
    <w:tblPr>
      <w:tblBorders>
        <w:top w:val="single" w:color="4BACC6" w:sz="8" w:space="0"/>
        <w:bottom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single" w:color="4BACC6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single" w:color="4BACC6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157">
    <w:name w:val="Light Shading Accent 6"/>
    <w:basedOn w:val="12"/>
    <w:qFormat/>
    <w:uiPriority w:val="60"/>
    <w:rPr>
      <w:color w:val="E36C0A"/>
    </w:rPr>
    <w:tblPr>
      <w:tblBorders>
        <w:top w:val="single" w:color="F79646" w:sz="8" w:space="0"/>
        <w:bottom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sz="8" w:space="0"/>
          <w:left w:val="single" w:color="F79646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sz="8" w:space="0"/>
          <w:left w:val="single" w:color="F79646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158">
    <w:name w:val="Light List"/>
    <w:basedOn w:val="12"/>
    <w:qFormat/>
    <w:uiPriority w:val="61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</w:style>
  <w:style w:type="table" w:styleId="159">
    <w:name w:val="Light List Accent 1"/>
    <w:basedOn w:val="12"/>
    <w:qFormat/>
    <w:uiPriority w:val="61"/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</w:style>
  <w:style w:type="table" w:styleId="160">
    <w:name w:val="Light List Accent 2"/>
    <w:basedOn w:val="12"/>
    <w:qFormat/>
    <w:uiPriority w:val="61"/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</w:style>
  <w:style w:type="table" w:styleId="161">
    <w:name w:val="Light List Accent 3"/>
    <w:basedOn w:val="12"/>
    <w:qFormat/>
    <w:uiPriority w:val="61"/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</w:style>
  <w:style w:type="table" w:styleId="162">
    <w:name w:val="Light List Accent 4"/>
    <w:basedOn w:val="12"/>
    <w:qFormat/>
    <w:uiPriority w:val="61"/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</w:style>
  <w:style w:type="table" w:styleId="163">
    <w:name w:val="Light List Accent 5"/>
    <w:basedOn w:val="12"/>
    <w:qFormat/>
    <w:uiPriority w:val="61"/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</w:style>
  <w:style w:type="table" w:styleId="164">
    <w:name w:val="Light List Accent 6"/>
    <w:basedOn w:val="12"/>
    <w:qFormat/>
    <w:uiPriority w:val="61"/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</w:style>
  <w:style w:type="table" w:styleId="165">
    <w:name w:val="Light Grid"/>
    <w:basedOn w:val="12"/>
    <w:qFormat/>
    <w:uiPriority w:val="62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000000" w:sz="8" w:space="0"/>
          <w:left w:val="single" w:color="000000" w:sz="1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  <w:shd w:val="clear" w:color="auto" w:fill="C0C0C0"/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  <w:shd w:val="clear" w:color="auto" w:fill="C0C0C0"/>
      </w:tcPr>
    </w:tblStylePr>
    <w:tblStylePr w:type="band2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</w:tcPr>
    </w:tblStylePr>
  </w:style>
  <w:style w:type="table" w:styleId="166">
    <w:name w:val="Light Grid Accent 1"/>
    <w:basedOn w:val="12"/>
    <w:qFormat/>
    <w:uiPriority w:val="62"/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4F81BD" w:sz="8" w:space="0"/>
          <w:left w:val="single" w:color="4F81BD" w:sz="1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  <w:shd w:val="clear" w:color="auto" w:fill="D3DFEE"/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  <w:shd w:val="clear" w:color="auto" w:fill="D3DFEE"/>
      </w:tcPr>
    </w:tblStylePr>
    <w:tblStylePr w:type="band2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</w:tcPr>
    </w:tblStylePr>
  </w:style>
  <w:style w:type="table" w:styleId="167">
    <w:name w:val="Light Grid Accent 2"/>
    <w:basedOn w:val="12"/>
    <w:qFormat/>
    <w:uiPriority w:val="62"/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C0504D" w:sz="8" w:space="0"/>
          <w:left w:val="single" w:color="C0504D" w:sz="18" w:space="0"/>
          <w:bottom w:val="single" w:color="C0504D" w:sz="8" w:space="0"/>
          <w:right w:val="single" w:color="C0504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  <w:shd w:val="clear" w:color="auto" w:fill="EFD3D2"/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sz="8" w:space="0"/>
        </w:tcBorders>
        <w:shd w:val="clear" w:color="auto" w:fill="EFD3D2"/>
      </w:tcPr>
    </w:tblStylePr>
    <w:tblStylePr w:type="band2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sz="8" w:space="0"/>
        </w:tcBorders>
      </w:tcPr>
    </w:tblStylePr>
  </w:style>
  <w:style w:type="table" w:styleId="168">
    <w:name w:val="Light Grid Accent 3"/>
    <w:basedOn w:val="12"/>
    <w:qFormat/>
    <w:uiPriority w:val="62"/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9BBB59" w:sz="8" w:space="0"/>
          <w:left w:val="single" w:color="9BBB59" w:sz="18" w:space="0"/>
          <w:bottom w:val="single" w:color="9BBB59" w:sz="8" w:space="0"/>
          <w:right w:val="single" w:color="9BBB59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  <w:shd w:val="clear" w:color="auto" w:fill="E6EED5"/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  <w:shd w:val="clear" w:color="auto" w:fill="E6EED5"/>
      </w:tcPr>
    </w:tblStylePr>
    <w:tblStylePr w:type="band2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</w:tcPr>
    </w:tblStylePr>
  </w:style>
  <w:style w:type="table" w:styleId="169">
    <w:name w:val="Light Grid Accent 4"/>
    <w:basedOn w:val="12"/>
    <w:qFormat/>
    <w:uiPriority w:val="62"/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8064A2" w:sz="8" w:space="0"/>
          <w:left w:val="single" w:color="8064A2" w:sz="18" w:space="0"/>
          <w:bottom w:val="single" w:color="8064A2" w:sz="8" w:space="0"/>
          <w:right w:val="single" w:color="8064A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  <w:shd w:val="clear" w:color="auto" w:fill="DFD8E8"/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sz="8" w:space="0"/>
        </w:tcBorders>
        <w:shd w:val="clear" w:color="auto" w:fill="DFD8E8"/>
      </w:tcPr>
    </w:tblStylePr>
    <w:tblStylePr w:type="band2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sz="8" w:space="0"/>
        </w:tcBorders>
      </w:tcPr>
    </w:tblStylePr>
  </w:style>
  <w:style w:type="table" w:styleId="170">
    <w:name w:val="Light Grid Accent 5"/>
    <w:basedOn w:val="12"/>
    <w:qFormat/>
    <w:uiPriority w:val="62"/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4BACC6" w:sz="8" w:space="0"/>
          <w:left w:val="single" w:color="4BACC6" w:sz="18" w:space="0"/>
          <w:bottom w:val="single" w:color="4BACC6" w:sz="8" w:space="0"/>
          <w:right w:val="single" w:color="4BACC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  <w:shd w:val="clear" w:color="auto" w:fill="D2EAF1"/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  <w:shd w:val="clear" w:color="auto" w:fill="D2EAF1"/>
      </w:tcPr>
    </w:tblStylePr>
    <w:tblStylePr w:type="band2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</w:tcPr>
    </w:tblStylePr>
  </w:style>
  <w:style w:type="table" w:styleId="171">
    <w:name w:val="Light Grid Accent 6"/>
    <w:basedOn w:val="12"/>
    <w:qFormat/>
    <w:uiPriority w:val="62"/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F79646" w:sz="8" w:space="0"/>
          <w:left w:val="single" w:color="F79646" w:sz="18" w:space="0"/>
          <w:bottom w:val="single" w:color="F79646" w:sz="8" w:space="0"/>
          <w:right w:val="single" w:color="F7964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Vert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  <w:shd w:val="clear" w:color="auto" w:fill="FDE4D0"/>
      </w:tcPr>
    </w:tblStylePr>
    <w:tblStylePr w:type="band1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  <w:shd w:val="clear" w:color="auto" w:fill="FDE4D0"/>
      </w:tcPr>
    </w:tblStylePr>
    <w:tblStylePr w:type="band2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</w:tcPr>
    </w:tblStylePr>
  </w:style>
  <w:style w:type="table" w:styleId="172">
    <w:name w:val="Medium Shading 1"/>
    <w:basedOn w:val="12"/>
    <w:qFormat/>
    <w:uiPriority w:val="63"/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404040" w:sz="8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sz="6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3">
    <w:name w:val="Medium Shading 1 Accent 1"/>
    <w:basedOn w:val="12"/>
    <w:qFormat/>
    <w:uiPriority w:val="63"/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BA0CD" w:sz="8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sz="6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4">
    <w:name w:val="Medium Shading 1 Accent 2"/>
    <w:basedOn w:val="12"/>
    <w:qFormat/>
    <w:uiPriority w:val="63"/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CF7B79" w:sz="8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sz="6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5">
    <w:name w:val="Medium Shading 1 Accent 3"/>
    <w:basedOn w:val="12"/>
    <w:qFormat/>
    <w:uiPriority w:val="63"/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B3CC82" w:sz="8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sz="6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6">
    <w:name w:val="Medium Shading 1 Accent 4"/>
    <w:basedOn w:val="12"/>
    <w:qFormat/>
    <w:uiPriority w:val="63"/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9F8AB9" w:sz="8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sz="6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7">
    <w:name w:val="Medium Shading 1 Accent 5"/>
    <w:basedOn w:val="12"/>
    <w:qFormat/>
    <w:uiPriority w:val="63"/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8C0D4" w:sz="8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sz="6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8">
    <w:name w:val="Medium Shading 1 Accent 6"/>
    <w:basedOn w:val="12"/>
    <w:qFormat/>
    <w:uiPriority w:val="63"/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F9B074" w:sz="8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sz="6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9">
    <w:name w:val="Medium Shading 2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0">
    <w:name w:val="Medium Shading 2 Accent 1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1">
    <w:name w:val="Medium Shading 2 Accent 2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2">
    <w:name w:val="Medium Shading 2 Accent 3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3">
    <w:name w:val="Medium Shading 2 Accent 4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4">
    <w:name w:val="Medium Shading 2 Accent 5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5">
    <w:name w:val="Medium Shading 2 Accent 6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6">
    <w:name w:val="Medium List 1"/>
    <w:basedOn w:val="12"/>
    <w:qFormat/>
    <w:uiPriority w:val="65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000000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000000" w:sz="8" w:space="0"/>
          <w:lef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sz="8" w:space="0"/>
          <w:left w:val="single" w:color="000000" w:sz="8" w:space="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87">
    <w:name w:val="Medium List 1 Accent 1"/>
    <w:basedOn w:val="12"/>
    <w:qFormat/>
    <w:uiPriority w:val="65"/>
    <w:rPr>
      <w:color w:val="000000"/>
    </w:rPr>
    <w:tblPr>
      <w:tblBorders>
        <w:top w:val="single" w:color="4F81BD" w:sz="8" w:space="0"/>
        <w:bottom w:val="single" w:color="4F81BD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4F81BD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4F81BD" w:sz="8" w:space="0"/>
          <w:left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sz="8" w:space="0"/>
          <w:left w:val="single" w:color="4F81BD" w:sz="8" w:space="0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88">
    <w:name w:val="Medium List 1 Accent 2"/>
    <w:basedOn w:val="12"/>
    <w:qFormat/>
    <w:uiPriority w:val="65"/>
    <w:rPr>
      <w:color w:val="000000"/>
    </w:rPr>
    <w:tblPr>
      <w:tblBorders>
        <w:top w:val="single" w:color="C0504D" w:sz="8" w:space="0"/>
        <w:bottom w:val="single" w:color="C0504D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C0504D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C0504D" w:sz="8" w:space="0"/>
          <w:left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sz="8" w:space="0"/>
          <w:left w:val="single" w:color="C0504D" w:sz="8" w:space="0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89">
    <w:name w:val="Medium List 1 Accent 3"/>
    <w:basedOn w:val="12"/>
    <w:qFormat/>
    <w:uiPriority w:val="65"/>
    <w:rPr>
      <w:color w:val="000000"/>
    </w:rPr>
    <w:tblPr>
      <w:tblBorders>
        <w:top w:val="single" w:color="9BBB59" w:sz="8" w:space="0"/>
        <w:bottom w:val="single" w:color="9BBB59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9BBB59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9BBB59" w:sz="8" w:space="0"/>
          <w:lef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sz="8" w:space="0"/>
          <w:left w:val="single" w:color="9BBB59" w:sz="8" w:space="0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90">
    <w:name w:val="Medium List 1 Accent 4"/>
    <w:basedOn w:val="12"/>
    <w:qFormat/>
    <w:uiPriority w:val="65"/>
    <w:rPr>
      <w:color w:val="000000"/>
    </w:rPr>
    <w:tblPr>
      <w:tblBorders>
        <w:top w:val="single" w:color="8064A2" w:sz="8" w:space="0"/>
        <w:bottom w:val="single" w:color="8064A2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8064A2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8064A2" w:sz="8" w:space="0"/>
          <w:left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sz="8" w:space="0"/>
          <w:left w:val="single" w:color="8064A2" w:sz="8" w:space="0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91">
    <w:name w:val="Medium List 1 Accent 5"/>
    <w:basedOn w:val="12"/>
    <w:qFormat/>
    <w:uiPriority w:val="65"/>
    <w:rPr>
      <w:color w:val="000000"/>
    </w:rPr>
    <w:tblPr>
      <w:tblBorders>
        <w:top w:val="single" w:color="4BACC6" w:sz="8" w:space="0"/>
        <w:bottom w:val="single" w:color="4BACC6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4BACC6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4BACC6" w:sz="8" w:space="0"/>
          <w:left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sz="8" w:space="0"/>
          <w:left w:val="single" w:color="4BACC6" w:sz="8" w:space="0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92">
    <w:name w:val="Medium List 1 Accent 6"/>
    <w:basedOn w:val="12"/>
    <w:qFormat/>
    <w:uiPriority w:val="65"/>
    <w:rPr>
      <w:color w:val="000000"/>
    </w:rPr>
    <w:tblPr>
      <w:tblBorders>
        <w:top w:val="single" w:color="F79646" w:sz="8" w:space="0"/>
        <w:bottom w:val="single" w:color="F79646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F79646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F79646" w:sz="8" w:space="0"/>
          <w:left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sz="8" w:space="0"/>
          <w:left w:val="single" w:color="F79646" w:sz="8" w:space="0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193">
    <w:name w:val="Medium List 2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000000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000000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000000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4">
    <w:name w:val="Medium List 2 Accent 1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4F81B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F81B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4F81BD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5">
    <w:name w:val="Medium List 2 Accent 2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C0504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C0504D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6">
    <w:name w:val="Medium List 2 Accent 3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9BBB59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9BBB59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9BBB59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7">
    <w:name w:val="Medium List 2 Accent 4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8064A2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8064A2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8064A2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8">
    <w:name w:val="Medium List 2 Accent 5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4BACC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BACC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4BACC6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9">
    <w:name w:val="Medium List 2 Accent 6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F7964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F7964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F79646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00">
    <w:name w:val="Medium Grid 1"/>
    <w:basedOn w:val="12"/>
    <w:qFormat/>
    <w:uiPriority w:val="67"/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  <w:insideV w:val="single" w:color="404040" w:sz="8" w:space="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404040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201">
    <w:name w:val="Medium Grid 1 Accent 1"/>
    <w:basedOn w:val="12"/>
    <w:qFormat/>
    <w:uiPriority w:val="67"/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  <w:insideV w:val="single" w:color="7BA0CD" w:sz="8" w:space="0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202">
    <w:name w:val="Medium Grid 1 Accent 2"/>
    <w:basedOn w:val="12"/>
    <w:qFormat/>
    <w:uiPriority w:val="67"/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  <w:insideV w:val="single" w:color="CF7B79" w:sz="8" w:space="0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203">
    <w:name w:val="Medium Grid 1 Accent 3"/>
    <w:basedOn w:val="12"/>
    <w:qFormat/>
    <w:uiPriority w:val="67"/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  <w:insideV w:val="single" w:color="B3CC82" w:sz="8" w:space="0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3CC82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204">
    <w:name w:val="Medium Grid 1 Accent 4"/>
    <w:basedOn w:val="12"/>
    <w:qFormat/>
    <w:uiPriority w:val="67"/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  <w:insideV w:val="single" w:color="9F8AB9" w:sz="8" w:space="0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205">
    <w:name w:val="Medium Grid 1 Accent 5"/>
    <w:basedOn w:val="12"/>
    <w:qFormat/>
    <w:uiPriority w:val="67"/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  <w:insideV w:val="single" w:color="78C0D4" w:sz="8" w:space="0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206">
    <w:name w:val="Medium Grid 1 Accent 6"/>
    <w:basedOn w:val="12"/>
    <w:qFormat/>
    <w:uiPriority w:val="67"/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  <w:insideV w:val="single" w:color="F9B074" w:sz="8" w:space="0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207">
    <w:name w:val="Medium Grid 2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08">
    <w:name w:val="Medium Grid 2 Accent 1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09">
    <w:name w:val="Medium Grid 2 Accent 2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10">
    <w:name w:val="Medium Grid 2 Accent 3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11">
    <w:name w:val="Medium Grid 2 Accent 4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12">
    <w:name w:val="Medium Grid 2 Accent 5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13">
    <w:name w:val="Medium Grid 2 Accent 6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214">
    <w:name w:val="Medium Grid 3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215">
    <w:name w:val="Medium Grid 3 Accent 1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216">
    <w:name w:val="Medium Grid 3 Accent 2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217">
    <w:name w:val="Medium Grid 3 Accent 3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218">
    <w:name w:val="Medium Grid 3 Accent 4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219">
    <w:name w:val="Medium Grid 3 Accent 5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220">
    <w:name w:val="Medium Grid 3 Accent 6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table" w:styleId="221">
    <w:name w:val="Dark List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222">
    <w:name w:val="Dark List Accent 1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223">
    <w:name w:val="Dark List Accent 2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224">
    <w:name w:val="Dark List Accent 3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225">
    <w:name w:val="Dark List Accent 4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226">
    <w:name w:val="Dark List Accent 5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227">
    <w:name w:val="Dark List Accent 6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228">
    <w:name w:val="Colorful Shading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000000" w:sz="4" w:space="0"/>
        <w:bottom w:val="single" w:color="000000" w:sz="4" w:space="0"/>
        <w:right w:val="single" w:color="000000" w:sz="4" w:space="0"/>
        <w:insideH w:val="single" w:color="FFFFFF" w:sz="4" w:space="0"/>
        <w:insideV w:val="single" w:color="FFFFFF" w:sz="4" w:space="0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29">
    <w:name w:val="Colorful Shading Accent 1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4F81BD" w:sz="4" w:space="0"/>
        <w:bottom w:val="single" w:color="4F81BD" w:sz="4" w:space="0"/>
        <w:right w:val="single" w:color="4F81BD" w:sz="4" w:space="0"/>
        <w:insideH w:val="single" w:color="FFFFFF" w:sz="4" w:space="0"/>
        <w:insideV w:val="single" w:color="FFFFFF" w:sz="4" w:space="0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0">
    <w:name w:val="Colorful Shading Accent 2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C0504D" w:sz="4" w:space="0"/>
        <w:bottom w:val="single" w:color="C0504D" w:sz="4" w:space="0"/>
        <w:right w:val="single" w:color="C0504D" w:sz="4" w:space="0"/>
        <w:insideH w:val="single" w:color="FFFFFF" w:sz="4" w:space="0"/>
        <w:insideV w:val="single" w:color="FFFFFF" w:sz="4" w:space="0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1">
    <w:name w:val="Colorful Shading Accent 3"/>
    <w:basedOn w:val="12"/>
    <w:qFormat/>
    <w:uiPriority w:val="71"/>
    <w:rPr>
      <w:color w:val="000000"/>
    </w:rPr>
    <w:tblPr>
      <w:tblBorders>
        <w:top w:val="single" w:color="8064A2" w:sz="24" w:space="0"/>
        <w:left w:val="single" w:color="9BBB59" w:sz="4" w:space="0"/>
        <w:bottom w:val="single" w:color="9BBB59" w:sz="4" w:space="0"/>
        <w:right w:val="single" w:color="9BBB59" w:sz="4" w:space="0"/>
        <w:insideH w:val="single" w:color="FFFFFF" w:sz="4" w:space="0"/>
        <w:insideV w:val="single" w:color="FFFFFF" w:sz="4" w:space="0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single" w:color="8064A2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232">
    <w:name w:val="Colorful Shading Accent 4"/>
    <w:basedOn w:val="12"/>
    <w:qFormat/>
    <w:uiPriority w:val="71"/>
    <w:rPr>
      <w:color w:val="000000"/>
    </w:rPr>
    <w:tblPr>
      <w:tblBorders>
        <w:top w:val="single" w:color="9BBB59" w:sz="24" w:space="0"/>
        <w:left w:val="single" w:color="8064A2" w:sz="4" w:space="0"/>
        <w:bottom w:val="single" w:color="8064A2" w:sz="4" w:space="0"/>
        <w:right w:val="single" w:color="8064A2" w:sz="4" w:space="0"/>
        <w:insideH w:val="single" w:color="FFFFFF" w:sz="4" w:space="0"/>
        <w:insideV w:val="single" w:color="FFFFFF" w:sz="4" w:space="0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single" w:color="9BBB59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3">
    <w:name w:val="Colorful Shading Accent 5"/>
    <w:basedOn w:val="12"/>
    <w:qFormat/>
    <w:uiPriority w:val="71"/>
    <w:rPr>
      <w:color w:val="000000"/>
    </w:rPr>
    <w:tblPr>
      <w:tblBorders>
        <w:top w:val="single" w:color="F79646" w:sz="24" w:space="0"/>
        <w:left w:val="single" w:color="4BACC6" w:sz="4" w:space="0"/>
        <w:bottom w:val="single" w:color="4BACC6" w:sz="4" w:space="0"/>
        <w:right w:val="single" w:color="4BACC6" w:sz="4" w:space="0"/>
        <w:insideH w:val="single" w:color="FFFFFF" w:sz="4" w:space="0"/>
        <w:insideV w:val="single" w:color="FFFFFF" w:sz="4" w:space="0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single" w:color="F7964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4">
    <w:name w:val="Colorful Shading Accent 6"/>
    <w:basedOn w:val="12"/>
    <w:qFormat/>
    <w:uiPriority w:val="71"/>
    <w:rPr>
      <w:color w:val="000000"/>
    </w:rPr>
    <w:tblPr>
      <w:tblBorders>
        <w:top w:val="single" w:color="4BACC6" w:sz="24" w:space="0"/>
        <w:left w:val="single" w:color="F79646" w:sz="4" w:space="0"/>
        <w:bottom w:val="single" w:color="F79646" w:sz="4" w:space="0"/>
        <w:right w:val="single" w:color="F79646" w:sz="4" w:space="0"/>
        <w:insideH w:val="single" w:color="FFFFFF" w:sz="4" w:space="0"/>
        <w:insideV w:val="single" w:color="FFFFFF" w:sz="4" w:space="0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single" w:color="4BACC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5">
    <w:name w:val="Colorful List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236">
    <w:name w:val="Colorful List Accent 1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237">
    <w:name w:val="Colorful List Accent 2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238">
    <w:name w:val="Colorful List Accent 3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239">
    <w:name w:val="Colorful List Accent 4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240">
    <w:name w:val="Colorful List Accent 5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241">
    <w:name w:val="Colorful List Accent 6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242">
    <w:name w:val="Colorful Grid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243">
    <w:name w:val="Colorful Grid Accent 1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244">
    <w:name w:val="Colorful Grid Accent 2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245">
    <w:name w:val="Colorful Grid Accent 3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246">
    <w:name w:val="Colorful Grid Accent 4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247">
    <w:name w:val="Colorful Grid Accent 5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248">
    <w:name w:val="Colorful Grid Accent 6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46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2024-07-06T14:14:00Z</dcterms:created>
  <dc:creator>TANMAY</dc:creator>
  <cp:lastModifiedBy>Tanmay Shenai</cp:lastModifiedBy>
  <dcterms:modified xsi:type="dcterms:W3CDTF">2025-02-04T18:34:45Z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299EFD687A3C42A48ACE2D942E7C353B_11</vt:lpwstr>
  </property>
</Properties>
</file>